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A7915" w14:textId="77777777" w:rsidR="0096255F" w:rsidRPr="0066097C" w:rsidRDefault="0096255F" w:rsidP="0066097C">
      <w:pPr>
        <w:pStyle w:val="Para03"/>
        <w:suppressAutoHyphens/>
        <w:spacing w:line="240" w:lineRule="auto"/>
        <w:jc w:val="both"/>
        <w:rPr>
          <w:rFonts w:ascii="Verdana" w:hAnsi="Verdana"/>
          <w:b/>
          <w:i w:val="0"/>
          <w:iCs w:val="0"/>
          <w:sz w:val="32"/>
        </w:rPr>
      </w:pPr>
      <w:r w:rsidRPr="0066097C">
        <w:rPr>
          <w:rFonts w:ascii="Verdana" w:hAnsi="Verdana"/>
          <w:b/>
          <w:i w:val="0"/>
          <w:iCs w:val="0"/>
          <w:sz w:val="32"/>
        </w:rPr>
        <w:t>The Cat Came Back</w:t>
      </w:r>
    </w:p>
    <w:p w14:paraId="3F93F811" w14:textId="3FF9687F" w:rsidR="0096255F" w:rsidRPr="0066097C" w:rsidRDefault="00571192" w:rsidP="0066097C">
      <w:pPr>
        <w:pStyle w:val="Para18"/>
        <w:suppressAutoHyphens/>
        <w:spacing w:line="240" w:lineRule="auto"/>
        <w:ind w:firstLine="0"/>
        <w:jc w:val="both"/>
        <w:rPr>
          <w:rFonts w:ascii="Verdana" w:hAnsi="Verdana"/>
          <w:i w:val="0"/>
          <w:iCs w:val="0"/>
          <w:sz w:val="24"/>
        </w:rPr>
      </w:pPr>
      <w:r w:rsidRPr="0066097C">
        <w:rPr>
          <w:rFonts w:ascii="Verdana" w:hAnsi="Verdana"/>
          <w:i w:val="0"/>
          <w:iCs w:val="0"/>
          <w:sz w:val="24"/>
        </w:rPr>
        <w:t>Lawrence Watt-Evans</w:t>
      </w:r>
    </w:p>
    <w:p w14:paraId="2AA06B0F" w14:textId="77777777" w:rsidR="0096255F" w:rsidRPr="0066097C" w:rsidRDefault="0096255F" w:rsidP="0066097C">
      <w:pPr>
        <w:pStyle w:val="Para30"/>
        <w:suppressAutoHyphens/>
        <w:spacing w:line="240" w:lineRule="auto"/>
        <w:ind w:firstLine="283"/>
        <w:rPr>
          <w:rFonts w:ascii="Verdana" w:hAnsi="Verdana"/>
          <w:sz w:val="20"/>
        </w:rPr>
      </w:pPr>
    </w:p>
    <w:p w14:paraId="6737F1D8" w14:textId="30C3005B" w:rsidR="0096255F" w:rsidRPr="0066097C" w:rsidRDefault="0096255F" w:rsidP="0066097C">
      <w:pPr>
        <w:pStyle w:val="Para12"/>
        <w:suppressAutoHyphens/>
        <w:spacing w:line="240" w:lineRule="auto"/>
        <w:ind w:firstLine="283"/>
        <w:rPr>
          <w:rFonts w:ascii="Verdana" w:hAnsi="Verdana"/>
          <w:sz w:val="20"/>
        </w:rPr>
      </w:pPr>
      <w:r w:rsidRPr="0066097C">
        <w:rPr>
          <w:rFonts w:ascii="Verdana" w:hAnsi="Verdana"/>
          <w:sz w:val="20"/>
        </w:rPr>
        <w:t>Michael</w:t>
      </w:r>
      <w:r w:rsidR="0066097C">
        <w:rPr>
          <w:rFonts w:ascii="Verdana" w:hAnsi="Verdana"/>
          <w:sz w:val="20"/>
        </w:rPr>
        <w:t>’s</w:t>
      </w:r>
      <w:r w:rsidRPr="0066097C">
        <w:rPr>
          <w:rFonts w:ascii="Verdana" w:hAnsi="Verdana"/>
          <w:sz w:val="20"/>
        </w:rPr>
        <w:t xml:space="preserve"> throat felt tight and heavy, and he tried to swallow but could</w:t>
      </w:r>
      <w:r w:rsidR="0066097C">
        <w:rPr>
          <w:rFonts w:ascii="Verdana" w:hAnsi="Verdana"/>
          <w:sz w:val="20"/>
        </w:rPr>
        <w:t>n’t</w:t>
      </w:r>
      <w:r w:rsidRPr="0066097C">
        <w:rPr>
          <w:rFonts w:ascii="Verdana" w:hAnsi="Verdana"/>
          <w:sz w:val="20"/>
        </w:rPr>
        <w:t xml:space="preserve"> quite manage it. His eyes were wet with tears as his father lowered the cardboard box into the hole by the back fence.</w:t>
      </w:r>
    </w:p>
    <w:p w14:paraId="6845CBAD" w14:textId="1FEA30E8"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His two younger sisters were crying and not trying to hide it, but Michael was eleven and he did</w:t>
      </w:r>
      <w:r w:rsidR="0066097C">
        <w:rPr>
          <w:rFonts w:ascii="Verdana" w:hAnsi="Verdana"/>
          <w:color w:val="000000"/>
          <w:sz w:val="20"/>
        </w:rPr>
        <w:t>n’t</w:t>
      </w:r>
      <w:r w:rsidRPr="0066097C">
        <w:rPr>
          <w:rFonts w:ascii="Verdana" w:hAnsi="Verdana"/>
          <w:color w:val="000000"/>
          <w:sz w:val="20"/>
        </w:rPr>
        <w:t xml:space="preserve"> want to cry like a little kid. He kept his mouth tightly closed.</w:t>
      </w:r>
    </w:p>
    <w:p w14:paraId="578DA578" w14:textId="4B3F50B3" w:rsid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He still could</w:t>
      </w:r>
      <w:r w:rsidR="0066097C">
        <w:rPr>
          <w:rFonts w:ascii="Verdana" w:hAnsi="Verdana"/>
          <w:color w:val="000000"/>
          <w:sz w:val="20"/>
        </w:rPr>
        <w:t>n’t</w:t>
      </w:r>
      <w:r w:rsidRPr="0066097C">
        <w:rPr>
          <w:rFonts w:ascii="Verdana" w:hAnsi="Verdana"/>
          <w:color w:val="000000"/>
          <w:sz w:val="20"/>
        </w:rPr>
        <w:t xml:space="preserve"> stop a couple of drops from rolling down his cheeks.</w:t>
      </w:r>
    </w:p>
    <w:p w14:paraId="171B5F3D" w14:textId="77777777" w:rsidR="0066097C" w:rsidRDefault="0066097C" w:rsidP="0066097C">
      <w:pPr>
        <w:suppressAutoHyphens/>
        <w:spacing w:after="0" w:line="240" w:lineRule="auto"/>
        <w:ind w:firstLine="283"/>
        <w:jc w:val="both"/>
        <w:rPr>
          <w:rFonts w:ascii="Verdana" w:hAnsi="Verdana"/>
          <w:color w:val="000000"/>
          <w:sz w:val="20"/>
        </w:rPr>
      </w:pPr>
      <w:r>
        <w:rPr>
          <w:rFonts w:ascii="Verdana" w:hAnsi="Verdana"/>
          <w:color w:val="000000"/>
          <w:sz w:val="20"/>
        </w:rPr>
        <w:t>“</w:t>
      </w:r>
      <w:r w:rsidR="0096255F" w:rsidRPr="0066097C">
        <w:rPr>
          <w:rFonts w:ascii="Verdana" w:hAnsi="Verdana"/>
          <w:color w:val="000000"/>
          <w:sz w:val="20"/>
        </w:rPr>
        <w:t>Goodbye, Bootsie,</w:t>
      </w:r>
      <w:r>
        <w:rPr>
          <w:rFonts w:ascii="Verdana" w:hAnsi="Verdana"/>
          <w:color w:val="000000"/>
          <w:sz w:val="20"/>
        </w:rPr>
        <w:t xml:space="preserve">” </w:t>
      </w:r>
      <w:r w:rsidR="0096255F" w:rsidRPr="0066097C">
        <w:rPr>
          <w:rFonts w:ascii="Verdana" w:hAnsi="Verdana"/>
          <w:color w:val="000000"/>
          <w:sz w:val="20"/>
        </w:rPr>
        <w:t>Ashley said.</w:t>
      </w:r>
      <w:r>
        <w:rPr>
          <w:rFonts w:ascii="Verdana" w:hAnsi="Verdana"/>
          <w:color w:val="000000"/>
          <w:sz w:val="20"/>
        </w:rPr>
        <w:t xml:space="preserve"> “</w:t>
      </w:r>
      <w:r w:rsidR="0096255F" w:rsidRPr="0066097C">
        <w:rPr>
          <w:rFonts w:ascii="Verdana" w:hAnsi="Verdana"/>
          <w:color w:val="000000"/>
          <w:sz w:val="20"/>
        </w:rPr>
        <w:t>You were a good cat.</w:t>
      </w:r>
      <w:r>
        <w:rPr>
          <w:rFonts w:ascii="Verdana" w:hAnsi="Verdana"/>
          <w:color w:val="000000"/>
          <w:sz w:val="20"/>
        </w:rPr>
        <w:t>”</w:t>
      </w:r>
    </w:p>
    <w:p w14:paraId="4E236F61" w14:textId="14A27910"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Michael was</w:t>
      </w:r>
      <w:r w:rsidR="0066097C">
        <w:rPr>
          <w:rFonts w:ascii="Verdana" w:hAnsi="Verdana"/>
          <w:color w:val="000000"/>
          <w:sz w:val="20"/>
        </w:rPr>
        <w:t>n’t</w:t>
      </w:r>
      <w:r w:rsidRPr="0066097C">
        <w:rPr>
          <w:rFonts w:ascii="Verdana" w:hAnsi="Verdana"/>
          <w:color w:val="000000"/>
          <w:sz w:val="20"/>
        </w:rPr>
        <w:t xml:space="preserve"> sure about that, really. He had liked Bootsie, and the cat had been a part of the family, but he was</w:t>
      </w:r>
      <w:r w:rsidR="0066097C">
        <w:rPr>
          <w:rFonts w:ascii="Verdana" w:hAnsi="Verdana"/>
          <w:color w:val="000000"/>
          <w:sz w:val="20"/>
        </w:rPr>
        <w:t>n’t</w:t>
      </w:r>
      <w:r w:rsidRPr="0066097C">
        <w:rPr>
          <w:rFonts w:ascii="Verdana" w:hAnsi="Verdana"/>
          <w:color w:val="000000"/>
          <w:sz w:val="20"/>
        </w:rPr>
        <w:t xml:space="preserve"> sure he would have called Bootsie a</w:t>
      </w:r>
      <w:r w:rsidRPr="0066097C">
        <w:rPr>
          <w:rStyle w:val="01Text"/>
          <w:rFonts w:ascii="Verdana" w:hAnsi="Verdana"/>
          <w:color w:val="000000"/>
          <w:sz w:val="20"/>
        </w:rPr>
        <w:t xml:space="preserve"> </w:t>
      </w:r>
      <w:r w:rsidRPr="0066097C">
        <w:rPr>
          <w:rStyle w:val="00Text"/>
          <w:rFonts w:ascii="Verdana" w:hAnsi="Verdana"/>
          <w:color w:val="000000"/>
          <w:sz w:val="20"/>
        </w:rPr>
        <w:t>good</w:t>
      </w:r>
      <w:r w:rsidRPr="0066097C">
        <w:rPr>
          <w:rStyle w:val="01Text"/>
          <w:rFonts w:ascii="Verdana" w:hAnsi="Verdana"/>
          <w:color w:val="000000"/>
          <w:sz w:val="20"/>
        </w:rPr>
        <w:t xml:space="preserve"> </w:t>
      </w:r>
      <w:r w:rsidRPr="0066097C">
        <w:rPr>
          <w:rFonts w:ascii="Verdana" w:hAnsi="Verdana"/>
          <w:color w:val="000000"/>
          <w:sz w:val="20"/>
        </w:rPr>
        <w:t>cat. Right up to the end, Bootsie had sometimes mistaken people</w:t>
      </w:r>
      <w:r w:rsidR="0066097C">
        <w:rPr>
          <w:rFonts w:ascii="Verdana" w:hAnsi="Verdana"/>
          <w:color w:val="000000"/>
          <w:sz w:val="20"/>
        </w:rPr>
        <w:t>’s</w:t>
      </w:r>
      <w:r w:rsidRPr="0066097C">
        <w:rPr>
          <w:rFonts w:ascii="Verdana" w:hAnsi="Verdana"/>
          <w:color w:val="000000"/>
          <w:sz w:val="20"/>
        </w:rPr>
        <w:t xml:space="preserve"> legs for scratching posts; he had ruined expensive furniture, knocked glassware off shelves, and left dead squirrels and chipmunks on the front porch.</w:t>
      </w:r>
    </w:p>
    <w:p w14:paraId="30EE1667" w14:textId="77777777" w:rsid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But he had also been a big, friendly cat, with a purr you could hear clear across the family room. He was always ready to curl up on your lap and be petted. His fur was soft and sleek, and stroking it felt wonderful. He was black, with white feet and a white patch on his face, and could look elegant and noble when he wanted to.</w:t>
      </w:r>
    </w:p>
    <w:p w14:paraId="54BC24D6" w14:textId="75DCF605" w:rsidR="0066097C" w:rsidRDefault="0066097C" w:rsidP="0066097C">
      <w:pPr>
        <w:suppressAutoHyphens/>
        <w:spacing w:after="0" w:line="240" w:lineRule="auto"/>
        <w:ind w:firstLine="283"/>
        <w:jc w:val="both"/>
        <w:rPr>
          <w:rFonts w:ascii="Verdana" w:hAnsi="Verdana"/>
          <w:color w:val="000000"/>
          <w:sz w:val="20"/>
        </w:rPr>
      </w:pPr>
      <w:r>
        <w:rPr>
          <w:rFonts w:ascii="Verdana" w:hAnsi="Verdana"/>
          <w:color w:val="000000"/>
          <w:sz w:val="20"/>
        </w:rPr>
        <w:t>“</w:t>
      </w:r>
      <w:r w:rsidR="0096255F" w:rsidRPr="0066097C">
        <w:rPr>
          <w:rFonts w:ascii="Verdana" w:hAnsi="Verdana"/>
          <w:color w:val="000000"/>
          <w:sz w:val="20"/>
        </w:rPr>
        <w:t>That was one reason we originally named him after an emperor,</w:t>
      </w:r>
      <w:r>
        <w:rPr>
          <w:rFonts w:ascii="Verdana" w:hAnsi="Verdana"/>
          <w:color w:val="000000"/>
          <w:sz w:val="20"/>
        </w:rPr>
        <w:t xml:space="preserve">” </w:t>
      </w:r>
      <w:r w:rsidR="0096255F" w:rsidRPr="0066097C">
        <w:rPr>
          <w:rFonts w:ascii="Verdana" w:hAnsi="Verdana"/>
          <w:color w:val="000000"/>
          <w:sz w:val="20"/>
        </w:rPr>
        <w:t>their mother had mentioned once, when Michael had commented on how regal Bootsie looked.</w:t>
      </w:r>
    </w:p>
    <w:p w14:paraId="3152D49A" w14:textId="1A1EEAD8" w:rsidR="0066097C" w:rsidRDefault="0066097C" w:rsidP="0066097C">
      <w:pPr>
        <w:suppressAutoHyphens/>
        <w:spacing w:after="0" w:line="240" w:lineRule="auto"/>
        <w:ind w:firstLine="283"/>
        <w:jc w:val="both"/>
        <w:rPr>
          <w:rFonts w:ascii="Verdana" w:hAnsi="Verdana"/>
          <w:color w:val="000000"/>
          <w:sz w:val="20"/>
        </w:rPr>
      </w:pPr>
      <w:r>
        <w:rPr>
          <w:rFonts w:ascii="Verdana" w:hAnsi="Verdana"/>
          <w:color w:val="000000"/>
          <w:sz w:val="20"/>
        </w:rPr>
        <w:t>“</w:t>
      </w:r>
      <w:r w:rsidR="0096255F" w:rsidRPr="0066097C">
        <w:rPr>
          <w:rFonts w:ascii="Verdana" w:hAnsi="Verdana"/>
          <w:color w:val="000000"/>
          <w:sz w:val="20"/>
        </w:rPr>
        <w:t>You mean his name was</w:t>
      </w:r>
      <w:r>
        <w:rPr>
          <w:rFonts w:ascii="Verdana" w:hAnsi="Verdana"/>
          <w:color w:val="000000"/>
          <w:sz w:val="20"/>
        </w:rPr>
        <w:t>n’t</w:t>
      </w:r>
      <w:r w:rsidR="0096255F" w:rsidRPr="0066097C">
        <w:rPr>
          <w:rFonts w:ascii="Verdana" w:hAnsi="Verdana"/>
          <w:color w:val="000000"/>
          <w:sz w:val="20"/>
        </w:rPr>
        <w:t xml:space="preserve"> always Bootsie?</w:t>
      </w:r>
      <w:r>
        <w:rPr>
          <w:rFonts w:ascii="Verdana" w:hAnsi="Verdana"/>
          <w:color w:val="000000"/>
          <w:sz w:val="20"/>
        </w:rPr>
        <w:t xml:space="preserve">” </w:t>
      </w:r>
      <w:r w:rsidR="0096255F" w:rsidRPr="0066097C">
        <w:rPr>
          <w:rFonts w:ascii="Verdana" w:hAnsi="Verdana"/>
          <w:color w:val="000000"/>
          <w:sz w:val="20"/>
        </w:rPr>
        <w:t>Michael had asked, startled.</w:t>
      </w:r>
    </w:p>
    <w:p w14:paraId="6A2ED5EE" w14:textId="173A8FC9" w:rsidR="0066097C" w:rsidRDefault="0066097C" w:rsidP="0066097C">
      <w:pPr>
        <w:suppressAutoHyphens/>
        <w:spacing w:after="0" w:line="240" w:lineRule="auto"/>
        <w:ind w:firstLine="283"/>
        <w:jc w:val="both"/>
        <w:rPr>
          <w:rFonts w:ascii="Verdana" w:hAnsi="Verdana"/>
          <w:color w:val="000000"/>
          <w:sz w:val="20"/>
        </w:rPr>
      </w:pPr>
      <w:r>
        <w:rPr>
          <w:rFonts w:ascii="Verdana" w:hAnsi="Verdana"/>
          <w:color w:val="000000"/>
          <w:sz w:val="20"/>
        </w:rPr>
        <w:t>“</w:t>
      </w:r>
      <w:r w:rsidR="0096255F" w:rsidRPr="0066097C">
        <w:rPr>
          <w:rFonts w:ascii="Verdana" w:hAnsi="Verdana"/>
          <w:color w:val="000000"/>
          <w:sz w:val="20"/>
        </w:rPr>
        <w:t>No,</w:t>
      </w:r>
      <w:r>
        <w:rPr>
          <w:rFonts w:ascii="Verdana" w:hAnsi="Verdana"/>
          <w:color w:val="000000"/>
          <w:sz w:val="20"/>
        </w:rPr>
        <w:t xml:space="preserve">” </w:t>
      </w:r>
      <w:r w:rsidR="0096255F" w:rsidRPr="0066097C">
        <w:rPr>
          <w:rFonts w:ascii="Verdana" w:hAnsi="Verdana"/>
          <w:color w:val="000000"/>
          <w:sz w:val="20"/>
        </w:rPr>
        <w:t>his mother had said,</w:t>
      </w:r>
      <w:r>
        <w:rPr>
          <w:rFonts w:ascii="Verdana" w:hAnsi="Verdana"/>
          <w:color w:val="000000"/>
          <w:sz w:val="20"/>
        </w:rPr>
        <w:t xml:space="preserve"> “</w:t>
      </w:r>
      <w:r w:rsidR="0096255F" w:rsidRPr="0066097C">
        <w:rPr>
          <w:rFonts w:ascii="Verdana" w:hAnsi="Verdana"/>
          <w:color w:val="000000"/>
          <w:sz w:val="20"/>
        </w:rPr>
        <w:t>we translated it from Latin to English when you were little, because you could</w:t>
      </w:r>
      <w:r>
        <w:rPr>
          <w:rFonts w:ascii="Verdana" w:hAnsi="Verdana"/>
          <w:color w:val="000000"/>
          <w:sz w:val="20"/>
        </w:rPr>
        <w:t>n’t</w:t>
      </w:r>
      <w:r w:rsidR="0096255F" w:rsidRPr="0066097C">
        <w:rPr>
          <w:rFonts w:ascii="Verdana" w:hAnsi="Verdana"/>
          <w:color w:val="000000"/>
          <w:sz w:val="20"/>
        </w:rPr>
        <w:t xml:space="preserve"> pronounce Caligula. Caligula is Latin for Bootsie.</w:t>
      </w:r>
      <w:r>
        <w:rPr>
          <w:rFonts w:ascii="Verdana" w:hAnsi="Verdana"/>
          <w:color w:val="000000"/>
          <w:sz w:val="20"/>
        </w:rPr>
        <w:t>”</w:t>
      </w:r>
    </w:p>
    <w:p w14:paraId="20B5CFED" w14:textId="102157B8" w:rsidR="0096255F" w:rsidRPr="0066097C" w:rsidRDefault="0066097C" w:rsidP="0066097C">
      <w:pPr>
        <w:suppressAutoHyphens/>
        <w:spacing w:after="0" w:line="240" w:lineRule="auto"/>
        <w:ind w:firstLine="283"/>
        <w:jc w:val="both"/>
        <w:rPr>
          <w:rFonts w:ascii="Verdana" w:hAnsi="Verdana"/>
          <w:color w:val="000000"/>
          <w:sz w:val="20"/>
        </w:rPr>
      </w:pPr>
      <w:r>
        <w:rPr>
          <w:rFonts w:ascii="Verdana" w:hAnsi="Verdana"/>
          <w:color w:val="000000"/>
          <w:sz w:val="20"/>
        </w:rPr>
        <w:t>“</w:t>
      </w:r>
      <w:r w:rsidR="0096255F" w:rsidRPr="0066097C">
        <w:rPr>
          <w:rFonts w:ascii="Verdana" w:hAnsi="Verdana"/>
          <w:color w:val="000000"/>
          <w:sz w:val="20"/>
        </w:rPr>
        <w:t>There was a Roman emperor called Bootsie?</w:t>
      </w:r>
      <w:r>
        <w:rPr>
          <w:rFonts w:ascii="Verdana" w:hAnsi="Verdana"/>
          <w:color w:val="000000"/>
          <w:sz w:val="20"/>
        </w:rPr>
        <w:t xml:space="preserve">” </w:t>
      </w:r>
      <w:r w:rsidR="0096255F" w:rsidRPr="0066097C">
        <w:rPr>
          <w:rFonts w:ascii="Verdana" w:hAnsi="Verdana"/>
          <w:color w:val="000000"/>
          <w:sz w:val="20"/>
        </w:rPr>
        <w:t>Michael had asked.</w:t>
      </w:r>
    </w:p>
    <w:p w14:paraId="0D5C20E1" w14:textId="031BAD22" w:rsid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His mother had nodded.</w:t>
      </w:r>
      <w:r w:rsidR="0066097C">
        <w:rPr>
          <w:rFonts w:ascii="Verdana" w:hAnsi="Verdana"/>
          <w:color w:val="000000"/>
          <w:sz w:val="20"/>
        </w:rPr>
        <w:t xml:space="preserve"> “</w:t>
      </w:r>
      <w:r w:rsidRPr="0066097C">
        <w:rPr>
          <w:rFonts w:ascii="Verdana" w:hAnsi="Verdana"/>
          <w:color w:val="000000"/>
          <w:sz w:val="20"/>
        </w:rPr>
        <w:t>One of the very worst,</w:t>
      </w:r>
      <w:r w:rsidR="0066097C">
        <w:rPr>
          <w:rFonts w:ascii="Verdana" w:hAnsi="Verdana"/>
          <w:color w:val="000000"/>
          <w:sz w:val="20"/>
        </w:rPr>
        <w:t xml:space="preserve">” </w:t>
      </w:r>
      <w:r w:rsidRPr="0066097C">
        <w:rPr>
          <w:rFonts w:ascii="Verdana" w:hAnsi="Verdana"/>
          <w:color w:val="000000"/>
          <w:sz w:val="20"/>
        </w:rPr>
        <w:t>she told him.</w:t>
      </w:r>
      <w:r w:rsidR="0066097C">
        <w:rPr>
          <w:rFonts w:ascii="Verdana" w:hAnsi="Verdana"/>
          <w:color w:val="000000"/>
          <w:sz w:val="20"/>
        </w:rPr>
        <w:t xml:space="preserve"> “</w:t>
      </w:r>
      <w:r w:rsidRPr="0066097C">
        <w:rPr>
          <w:rFonts w:ascii="Verdana" w:hAnsi="Verdana"/>
          <w:color w:val="000000"/>
          <w:sz w:val="20"/>
        </w:rPr>
        <w:t>And that was another reason we named him that</w:t>
      </w:r>
      <w:r w:rsidR="00215E05">
        <w:rPr>
          <w:rFonts w:ascii="Verdana" w:hAnsi="Verdana"/>
          <w:color w:val="000000"/>
          <w:sz w:val="20"/>
        </w:rPr>
        <w:t xml:space="preserve"> — </w:t>
      </w:r>
      <w:r w:rsidRPr="0066097C">
        <w:rPr>
          <w:rFonts w:ascii="Verdana" w:hAnsi="Verdana"/>
          <w:color w:val="000000"/>
          <w:sz w:val="20"/>
        </w:rPr>
        <w:t>when he was a kitten he was the worst nuisance I ever saw. A real little monster.</w:t>
      </w:r>
      <w:r w:rsidR="0066097C">
        <w:rPr>
          <w:rFonts w:ascii="Verdana" w:hAnsi="Verdana"/>
          <w:color w:val="000000"/>
          <w:sz w:val="20"/>
        </w:rPr>
        <w:t>”</w:t>
      </w:r>
    </w:p>
    <w:p w14:paraId="7F7FC2C2" w14:textId="08220038"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Michael could believe it</w:t>
      </w:r>
      <w:r w:rsidR="00215E05">
        <w:rPr>
          <w:rFonts w:ascii="Verdana" w:hAnsi="Verdana"/>
          <w:color w:val="000000"/>
          <w:sz w:val="20"/>
        </w:rPr>
        <w:t xml:space="preserve"> — </w:t>
      </w:r>
      <w:r w:rsidRPr="0066097C">
        <w:rPr>
          <w:rFonts w:ascii="Verdana" w:hAnsi="Verdana"/>
          <w:color w:val="000000"/>
          <w:sz w:val="20"/>
        </w:rPr>
        <w:t>but he could</w:t>
      </w:r>
      <w:r w:rsidR="0066097C">
        <w:rPr>
          <w:rFonts w:ascii="Verdana" w:hAnsi="Verdana"/>
          <w:color w:val="000000"/>
          <w:sz w:val="20"/>
        </w:rPr>
        <w:t>n’t</w:t>
      </w:r>
      <w:r w:rsidRPr="0066097C">
        <w:rPr>
          <w:rFonts w:ascii="Verdana" w:hAnsi="Verdana"/>
          <w:color w:val="000000"/>
          <w:sz w:val="20"/>
        </w:rPr>
        <w:t xml:space="preserve"> remember it. Bootsie had been a full-grown cat by the time Michael was born.</w:t>
      </w:r>
    </w:p>
    <w:p w14:paraId="635F84E2" w14:textId="77777777"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And now he was dead.</w:t>
      </w:r>
    </w:p>
    <w:p w14:paraId="6279CE68" w14:textId="29CD9025"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It was</w:t>
      </w:r>
      <w:r w:rsidR="0066097C">
        <w:rPr>
          <w:rFonts w:ascii="Verdana" w:hAnsi="Verdana"/>
          <w:color w:val="000000"/>
          <w:sz w:val="20"/>
        </w:rPr>
        <w:t>n’t</w:t>
      </w:r>
      <w:r w:rsidRPr="0066097C">
        <w:rPr>
          <w:rFonts w:ascii="Verdana" w:hAnsi="Verdana"/>
          <w:color w:val="000000"/>
          <w:sz w:val="20"/>
        </w:rPr>
        <w:t xml:space="preserve"> all that surprising for a thirteen-year-old cat to die, but Bootsie had</w:t>
      </w:r>
      <w:r w:rsidR="0066097C">
        <w:rPr>
          <w:rFonts w:ascii="Verdana" w:hAnsi="Verdana"/>
          <w:color w:val="000000"/>
          <w:sz w:val="20"/>
        </w:rPr>
        <w:t>n’t</w:t>
      </w:r>
      <w:r w:rsidRPr="0066097C">
        <w:rPr>
          <w:rFonts w:ascii="Verdana" w:hAnsi="Verdana"/>
          <w:color w:val="000000"/>
          <w:sz w:val="20"/>
        </w:rPr>
        <w:t xml:space="preserve"> even been sick. He</w:t>
      </w:r>
      <w:r w:rsidR="0066097C">
        <w:rPr>
          <w:rFonts w:ascii="Verdana" w:hAnsi="Verdana"/>
          <w:color w:val="000000"/>
          <w:sz w:val="20"/>
        </w:rPr>
        <w:t>’d</w:t>
      </w:r>
      <w:r w:rsidRPr="0066097C">
        <w:rPr>
          <w:rFonts w:ascii="Verdana" w:hAnsi="Verdana"/>
          <w:color w:val="000000"/>
          <w:sz w:val="20"/>
        </w:rPr>
        <w:t xml:space="preserve"> just slowed down enough that after years of trying, Brutus, the dog next door, had finally caught him.</w:t>
      </w:r>
    </w:p>
    <w:p w14:paraId="75F052BB" w14:textId="77777777"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Brutus was supposed to be kept chained up in the backyard, but he got loose fairly often, and terrorized all the cats in the vicinity.</w:t>
      </w:r>
    </w:p>
    <w:p w14:paraId="1FA2BFCE" w14:textId="77777777"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The cats had good reason to be frightened. Michael swallowed again at the memory of finding poor Bootsie dead on the lawn, with the dog still standing over him.</w:t>
      </w:r>
    </w:p>
    <w:p w14:paraId="41A4FCA8" w14:textId="2D9AA972"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Michael</w:t>
      </w:r>
      <w:r w:rsidR="0066097C">
        <w:rPr>
          <w:rFonts w:ascii="Verdana" w:hAnsi="Verdana"/>
          <w:color w:val="000000"/>
          <w:sz w:val="20"/>
        </w:rPr>
        <w:t>’s</w:t>
      </w:r>
      <w:r w:rsidRPr="0066097C">
        <w:rPr>
          <w:rFonts w:ascii="Verdana" w:hAnsi="Verdana"/>
          <w:color w:val="000000"/>
          <w:sz w:val="20"/>
        </w:rPr>
        <w:t xml:space="preserve"> father straightened up and picked up the shovel.</w:t>
      </w:r>
    </w:p>
    <w:p w14:paraId="717D830F" w14:textId="77777777"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For a moment they all stood, not moving, not saying anything. Then, with a sigh, their father started filling in the hole, and Michael and the girls shuffled away, drying their tears.</w:t>
      </w:r>
    </w:p>
    <w:p w14:paraId="7719C1F8" w14:textId="77777777"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It was going to be strange, not having Bootsie around.</w:t>
      </w:r>
    </w:p>
    <w:p w14:paraId="32333A1C" w14:textId="7AEBF00C"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Well, Michael corrected himself, maybe it would</w:t>
      </w:r>
      <w:r w:rsidR="0066097C">
        <w:rPr>
          <w:rFonts w:ascii="Verdana" w:hAnsi="Verdana"/>
          <w:color w:val="000000"/>
          <w:sz w:val="20"/>
        </w:rPr>
        <w:t>n’t</w:t>
      </w:r>
      <w:r w:rsidRPr="0066097C">
        <w:rPr>
          <w:rFonts w:ascii="Verdana" w:hAnsi="Verdana"/>
          <w:color w:val="000000"/>
          <w:sz w:val="20"/>
        </w:rPr>
        <w:t xml:space="preserve"> be</w:t>
      </w:r>
      <w:r w:rsidRPr="0066097C">
        <w:rPr>
          <w:rStyle w:val="01Text"/>
          <w:rFonts w:ascii="Verdana" w:hAnsi="Verdana"/>
          <w:color w:val="000000"/>
          <w:sz w:val="20"/>
        </w:rPr>
        <w:t xml:space="preserve"> </w:t>
      </w:r>
      <w:r w:rsidRPr="0066097C">
        <w:rPr>
          <w:rStyle w:val="00Text"/>
          <w:rFonts w:ascii="Verdana" w:hAnsi="Verdana"/>
          <w:color w:val="000000"/>
          <w:sz w:val="20"/>
        </w:rPr>
        <w:t>that</w:t>
      </w:r>
      <w:r w:rsidRPr="0066097C">
        <w:rPr>
          <w:rStyle w:val="01Text"/>
          <w:rFonts w:ascii="Verdana" w:hAnsi="Verdana"/>
          <w:color w:val="000000"/>
          <w:sz w:val="20"/>
        </w:rPr>
        <w:t xml:space="preserve"> </w:t>
      </w:r>
      <w:r w:rsidRPr="0066097C">
        <w:rPr>
          <w:rFonts w:ascii="Verdana" w:hAnsi="Verdana"/>
          <w:color w:val="000000"/>
          <w:sz w:val="20"/>
        </w:rPr>
        <w:t>strange. After all, Bootsie had wandered off a few times.</w:t>
      </w:r>
    </w:p>
    <w:p w14:paraId="7249171D" w14:textId="77777777"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But he had always come back after a few days, his tail held high and the tip waving back and forth.</w:t>
      </w:r>
    </w:p>
    <w:p w14:paraId="7908B6A8" w14:textId="5064C9FC" w:rsidR="0096255F"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This time he would</w:t>
      </w:r>
      <w:r w:rsidR="0066097C">
        <w:rPr>
          <w:rFonts w:ascii="Verdana" w:hAnsi="Verdana"/>
          <w:color w:val="000000"/>
          <w:sz w:val="20"/>
        </w:rPr>
        <w:t>n’t</w:t>
      </w:r>
      <w:r w:rsidRPr="0066097C">
        <w:rPr>
          <w:rFonts w:ascii="Verdana" w:hAnsi="Verdana"/>
          <w:color w:val="000000"/>
          <w:sz w:val="20"/>
        </w:rPr>
        <w:t xml:space="preserve"> be coming back.</w:t>
      </w:r>
    </w:p>
    <w:p w14:paraId="45A5A53C" w14:textId="77777777" w:rsidR="00197838" w:rsidRPr="0066097C" w:rsidRDefault="00197838" w:rsidP="0066097C">
      <w:pPr>
        <w:suppressAutoHyphens/>
        <w:spacing w:after="0" w:line="240" w:lineRule="auto"/>
        <w:ind w:firstLine="283"/>
        <w:jc w:val="both"/>
        <w:rPr>
          <w:rFonts w:ascii="Verdana" w:hAnsi="Verdana"/>
          <w:color w:val="000000"/>
          <w:sz w:val="20"/>
        </w:rPr>
      </w:pPr>
    </w:p>
    <w:p w14:paraId="5E544670" w14:textId="38131DA3" w:rsidR="0096255F" w:rsidRPr="0066097C" w:rsidRDefault="00197838" w:rsidP="0066097C">
      <w:pPr>
        <w:pStyle w:val="Para10"/>
        <w:suppressAutoHyphens/>
        <w:spacing w:line="240" w:lineRule="auto"/>
        <w:ind w:firstLine="283"/>
        <w:jc w:val="both"/>
        <w:rPr>
          <w:rFonts w:ascii="Verdana" w:hAnsi="Verdana"/>
          <w:sz w:val="20"/>
        </w:rPr>
      </w:pPr>
      <w:r>
        <w:rPr>
          <w:rFonts w:ascii="Verdana" w:hAnsi="Verdana"/>
          <w:sz w:val="20"/>
        </w:rPr>
        <w:t>* * *</w:t>
      </w:r>
    </w:p>
    <w:p w14:paraId="4314DB73" w14:textId="77777777" w:rsidR="00197838" w:rsidRDefault="00197838" w:rsidP="0066097C">
      <w:pPr>
        <w:suppressAutoHyphens/>
        <w:spacing w:after="0" w:line="240" w:lineRule="auto"/>
        <w:ind w:firstLine="283"/>
        <w:jc w:val="both"/>
        <w:rPr>
          <w:rFonts w:ascii="Verdana" w:hAnsi="Verdana"/>
          <w:color w:val="000000"/>
          <w:sz w:val="20"/>
        </w:rPr>
      </w:pPr>
    </w:p>
    <w:p w14:paraId="621F16D2" w14:textId="7EC0BCB8"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Michael lay awake in bed until almost midnight that night staring at the ceiling. He was tired, but he could</w:t>
      </w:r>
      <w:r w:rsidR="0066097C">
        <w:rPr>
          <w:rFonts w:ascii="Verdana" w:hAnsi="Verdana"/>
          <w:color w:val="000000"/>
          <w:sz w:val="20"/>
        </w:rPr>
        <w:t>n’t</w:t>
      </w:r>
      <w:r w:rsidRPr="0066097C">
        <w:rPr>
          <w:rFonts w:ascii="Verdana" w:hAnsi="Verdana"/>
          <w:color w:val="000000"/>
          <w:sz w:val="20"/>
        </w:rPr>
        <w:t xml:space="preserve"> get to sleep. The wind was blowing hard, rustling the trees and groaning around the eaves, and he kept thinking he heard Bootsie out there, meowing to be let in.</w:t>
      </w:r>
    </w:p>
    <w:p w14:paraId="5DBB51DA" w14:textId="77777777"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At last, he fell asleep.</w:t>
      </w:r>
    </w:p>
    <w:p w14:paraId="763FF0AF" w14:textId="0F4AEC77"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He slept late the next day</w:t>
      </w:r>
      <w:r w:rsidR="00215E05">
        <w:rPr>
          <w:rFonts w:ascii="Verdana" w:hAnsi="Verdana"/>
          <w:color w:val="000000"/>
          <w:sz w:val="20"/>
        </w:rPr>
        <w:t xml:space="preserve"> — </w:t>
      </w:r>
      <w:r w:rsidRPr="0066097C">
        <w:rPr>
          <w:rFonts w:ascii="Verdana" w:hAnsi="Verdana"/>
          <w:color w:val="000000"/>
          <w:sz w:val="20"/>
        </w:rPr>
        <w:t>school would</w:t>
      </w:r>
      <w:r w:rsidR="0066097C">
        <w:rPr>
          <w:rFonts w:ascii="Verdana" w:hAnsi="Verdana"/>
          <w:color w:val="000000"/>
          <w:sz w:val="20"/>
        </w:rPr>
        <w:t>n’t</w:t>
      </w:r>
      <w:r w:rsidRPr="0066097C">
        <w:rPr>
          <w:rFonts w:ascii="Verdana" w:hAnsi="Verdana"/>
          <w:color w:val="000000"/>
          <w:sz w:val="20"/>
        </w:rPr>
        <w:t xml:space="preserve"> start for another week, but the summer activities program had ended the previous Friday, so there was no reason to get up at any particular time.</w:t>
      </w:r>
    </w:p>
    <w:p w14:paraId="4C7BAE62" w14:textId="77777777" w:rsid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lastRenderedPageBreak/>
        <w:t>He was still eating breakfast when the doorbell rang. His mother answered it, and talked quietly to whoever was there. Michael poked at his cereal, thinking about Bootsie, and paid no attention to anything else until he heard his name called. He looked up. His mother was standing in the doorway.</w:t>
      </w:r>
    </w:p>
    <w:p w14:paraId="3D9B4AC5" w14:textId="0D9AABA1" w:rsidR="0066097C" w:rsidRDefault="0066097C" w:rsidP="0066097C">
      <w:pPr>
        <w:suppressAutoHyphens/>
        <w:spacing w:after="0" w:line="240" w:lineRule="auto"/>
        <w:ind w:firstLine="283"/>
        <w:jc w:val="both"/>
        <w:rPr>
          <w:rFonts w:ascii="Verdana" w:hAnsi="Verdana"/>
          <w:color w:val="000000"/>
          <w:sz w:val="20"/>
        </w:rPr>
      </w:pPr>
      <w:r>
        <w:rPr>
          <w:rFonts w:ascii="Verdana" w:hAnsi="Verdana"/>
          <w:color w:val="000000"/>
          <w:sz w:val="20"/>
        </w:rPr>
        <w:t>“</w:t>
      </w:r>
      <w:r w:rsidR="0096255F" w:rsidRPr="0066097C">
        <w:rPr>
          <w:rFonts w:ascii="Verdana" w:hAnsi="Verdana"/>
          <w:color w:val="000000"/>
          <w:sz w:val="20"/>
        </w:rPr>
        <w:t>What?</w:t>
      </w:r>
      <w:r>
        <w:rPr>
          <w:rFonts w:ascii="Verdana" w:hAnsi="Verdana"/>
          <w:color w:val="000000"/>
          <w:sz w:val="20"/>
        </w:rPr>
        <w:t xml:space="preserve">” </w:t>
      </w:r>
      <w:r w:rsidR="0096255F" w:rsidRPr="0066097C">
        <w:rPr>
          <w:rFonts w:ascii="Verdana" w:hAnsi="Verdana"/>
          <w:color w:val="000000"/>
          <w:sz w:val="20"/>
        </w:rPr>
        <w:t>he asked.</w:t>
      </w:r>
    </w:p>
    <w:p w14:paraId="4102608E" w14:textId="34D0889C" w:rsidR="0066097C" w:rsidRDefault="0066097C" w:rsidP="0066097C">
      <w:pPr>
        <w:suppressAutoHyphens/>
        <w:spacing w:after="0" w:line="240" w:lineRule="auto"/>
        <w:ind w:firstLine="283"/>
        <w:jc w:val="both"/>
        <w:rPr>
          <w:rFonts w:ascii="Verdana" w:hAnsi="Verdana"/>
          <w:color w:val="000000"/>
          <w:sz w:val="20"/>
        </w:rPr>
      </w:pPr>
      <w:r>
        <w:rPr>
          <w:rFonts w:ascii="Verdana" w:hAnsi="Verdana"/>
          <w:color w:val="000000"/>
          <w:sz w:val="20"/>
        </w:rPr>
        <w:t>“</w:t>
      </w:r>
      <w:r w:rsidR="0096255F" w:rsidRPr="0066097C">
        <w:rPr>
          <w:rFonts w:ascii="Verdana" w:hAnsi="Verdana"/>
          <w:color w:val="000000"/>
          <w:sz w:val="20"/>
        </w:rPr>
        <w:t>I said, have you seen the Marston</w:t>
      </w:r>
      <w:r>
        <w:rPr>
          <w:rFonts w:ascii="Verdana" w:hAnsi="Verdana"/>
          <w:color w:val="000000"/>
          <w:sz w:val="20"/>
        </w:rPr>
        <w:t xml:space="preserve">s’ </w:t>
      </w:r>
      <w:r w:rsidR="0096255F" w:rsidRPr="0066097C">
        <w:rPr>
          <w:rFonts w:ascii="Verdana" w:hAnsi="Verdana"/>
          <w:color w:val="000000"/>
          <w:sz w:val="20"/>
        </w:rPr>
        <w:t>dog this morning?</w:t>
      </w:r>
      <w:r>
        <w:rPr>
          <w:rFonts w:ascii="Verdana" w:hAnsi="Verdana"/>
          <w:color w:val="000000"/>
          <w:sz w:val="20"/>
        </w:rPr>
        <w:t>”</w:t>
      </w:r>
    </w:p>
    <w:p w14:paraId="74C191C6" w14:textId="77777777" w:rsidR="0066097C" w:rsidRDefault="0066097C" w:rsidP="0066097C">
      <w:pPr>
        <w:suppressAutoHyphens/>
        <w:spacing w:after="0" w:line="240" w:lineRule="auto"/>
        <w:ind w:firstLine="283"/>
        <w:jc w:val="both"/>
        <w:rPr>
          <w:rFonts w:ascii="Verdana" w:hAnsi="Verdana"/>
          <w:color w:val="000000"/>
          <w:sz w:val="20"/>
        </w:rPr>
      </w:pPr>
      <w:r>
        <w:rPr>
          <w:rFonts w:ascii="Verdana" w:hAnsi="Verdana"/>
          <w:color w:val="000000"/>
          <w:sz w:val="20"/>
        </w:rPr>
        <w:t>“</w:t>
      </w:r>
      <w:r w:rsidR="0096255F" w:rsidRPr="0066097C">
        <w:rPr>
          <w:rFonts w:ascii="Verdana" w:hAnsi="Verdana"/>
          <w:color w:val="000000"/>
          <w:sz w:val="20"/>
        </w:rPr>
        <w:t>No,</w:t>
      </w:r>
      <w:r>
        <w:rPr>
          <w:rFonts w:ascii="Verdana" w:hAnsi="Verdana"/>
          <w:color w:val="000000"/>
          <w:sz w:val="20"/>
        </w:rPr>
        <w:t xml:space="preserve">” </w:t>
      </w:r>
      <w:r w:rsidR="0096255F" w:rsidRPr="0066097C">
        <w:rPr>
          <w:rFonts w:ascii="Verdana" w:hAnsi="Verdana"/>
          <w:color w:val="000000"/>
          <w:sz w:val="20"/>
        </w:rPr>
        <w:t>Michael said.</w:t>
      </w:r>
      <w:r>
        <w:rPr>
          <w:rFonts w:ascii="Verdana" w:hAnsi="Verdana"/>
          <w:color w:val="000000"/>
          <w:sz w:val="20"/>
        </w:rPr>
        <w:t xml:space="preserve"> “</w:t>
      </w:r>
      <w:r w:rsidR="0096255F" w:rsidRPr="0066097C">
        <w:rPr>
          <w:rFonts w:ascii="Verdana" w:hAnsi="Verdana"/>
          <w:color w:val="000000"/>
          <w:sz w:val="20"/>
        </w:rPr>
        <w:t>Why?</w:t>
      </w:r>
      <w:r>
        <w:rPr>
          <w:rFonts w:ascii="Verdana" w:hAnsi="Verdana"/>
          <w:color w:val="000000"/>
          <w:sz w:val="20"/>
        </w:rPr>
        <w:t>”</w:t>
      </w:r>
    </w:p>
    <w:p w14:paraId="003AEF06" w14:textId="3A61C046" w:rsidR="0096255F" w:rsidRPr="0066097C" w:rsidRDefault="0066097C" w:rsidP="0066097C">
      <w:pPr>
        <w:suppressAutoHyphens/>
        <w:spacing w:after="0" w:line="240" w:lineRule="auto"/>
        <w:ind w:firstLine="283"/>
        <w:jc w:val="both"/>
        <w:rPr>
          <w:rFonts w:ascii="Verdana" w:hAnsi="Verdana"/>
          <w:color w:val="000000"/>
          <w:sz w:val="20"/>
        </w:rPr>
      </w:pPr>
      <w:r>
        <w:rPr>
          <w:rFonts w:ascii="Verdana" w:hAnsi="Verdana"/>
          <w:color w:val="000000"/>
          <w:sz w:val="20"/>
        </w:rPr>
        <w:t>“</w:t>
      </w:r>
      <w:r w:rsidR="0096255F" w:rsidRPr="0066097C">
        <w:rPr>
          <w:rFonts w:ascii="Verdana" w:hAnsi="Verdana"/>
          <w:color w:val="000000"/>
          <w:sz w:val="20"/>
        </w:rPr>
        <w:t>Mrs. Marston says he</w:t>
      </w:r>
      <w:r>
        <w:rPr>
          <w:rFonts w:ascii="Verdana" w:hAnsi="Verdana"/>
          <w:color w:val="000000"/>
          <w:sz w:val="20"/>
        </w:rPr>
        <w:t>’s</w:t>
      </w:r>
      <w:r w:rsidR="0096255F" w:rsidRPr="0066097C">
        <w:rPr>
          <w:rFonts w:ascii="Verdana" w:hAnsi="Verdana"/>
          <w:color w:val="000000"/>
          <w:sz w:val="20"/>
        </w:rPr>
        <w:t xml:space="preserve"> missing.</w:t>
      </w:r>
      <w:r>
        <w:rPr>
          <w:rFonts w:ascii="Verdana" w:hAnsi="Verdana"/>
          <w:color w:val="000000"/>
          <w:sz w:val="20"/>
        </w:rPr>
        <w:t xml:space="preserve">” </w:t>
      </w:r>
      <w:r w:rsidR="0096255F" w:rsidRPr="0066097C">
        <w:rPr>
          <w:rFonts w:ascii="Verdana" w:hAnsi="Verdana"/>
          <w:color w:val="000000"/>
          <w:sz w:val="20"/>
        </w:rPr>
        <w:t>She turned away again.</w:t>
      </w:r>
    </w:p>
    <w:p w14:paraId="0FFD37BA" w14:textId="77777777" w:rsid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Michael resisted the temptation to say,</w:t>
      </w:r>
      <w:r w:rsidR="0066097C">
        <w:rPr>
          <w:rFonts w:ascii="Verdana" w:hAnsi="Verdana"/>
          <w:color w:val="000000"/>
          <w:sz w:val="20"/>
        </w:rPr>
        <w:t xml:space="preserve"> “</w:t>
      </w:r>
      <w:r w:rsidRPr="0066097C">
        <w:rPr>
          <w:rFonts w:ascii="Verdana" w:hAnsi="Verdana"/>
          <w:color w:val="000000"/>
          <w:sz w:val="20"/>
        </w:rPr>
        <w:t>Good.</w:t>
      </w:r>
      <w:r w:rsidR="0066097C">
        <w:rPr>
          <w:rFonts w:ascii="Verdana" w:hAnsi="Verdana"/>
          <w:color w:val="000000"/>
          <w:sz w:val="20"/>
        </w:rPr>
        <w:t>”</w:t>
      </w:r>
    </w:p>
    <w:p w14:paraId="09F1B28A" w14:textId="29B6B25B" w:rsid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A moment later his mother closed the door and said,</w:t>
      </w:r>
      <w:r w:rsidR="0066097C">
        <w:rPr>
          <w:rFonts w:ascii="Verdana" w:hAnsi="Verdana"/>
          <w:color w:val="000000"/>
          <w:sz w:val="20"/>
        </w:rPr>
        <w:t xml:space="preserve"> “</w:t>
      </w:r>
      <w:r w:rsidRPr="0066097C">
        <w:rPr>
          <w:rFonts w:ascii="Verdana" w:hAnsi="Verdana"/>
          <w:color w:val="000000"/>
          <w:sz w:val="20"/>
        </w:rPr>
        <w:t>When they got up this morning the doghouse out back was empty, but they just thought he</w:t>
      </w:r>
      <w:r w:rsidR="0066097C">
        <w:rPr>
          <w:rFonts w:ascii="Verdana" w:hAnsi="Verdana"/>
          <w:color w:val="000000"/>
          <w:sz w:val="20"/>
        </w:rPr>
        <w:t>’d</w:t>
      </w:r>
      <w:r w:rsidRPr="0066097C">
        <w:rPr>
          <w:rFonts w:ascii="Verdana" w:hAnsi="Verdana"/>
          <w:color w:val="000000"/>
          <w:sz w:val="20"/>
        </w:rPr>
        <w:t xml:space="preserve"> gotten loose again.</w:t>
      </w:r>
      <w:r w:rsidR="0066097C">
        <w:rPr>
          <w:rFonts w:ascii="Verdana" w:hAnsi="Verdana"/>
          <w:color w:val="000000"/>
          <w:sz w:val="20"/>
        </w:rPr>
        <w:t>”</w:t>
      </w:r>
    </w:p>
    <w:p w14:paraId="0C2EC6ED" w14:textId="004FA175" w:rsidR="0066097C" w:rsidRDefault="0066097C" w:rsidP="0066097C">
      <w:pPr>
        <w:suppressAutoHyphens/>
        <w:spacing w:after="0" w:line="240" w:lineRule="auto"/>
        <w:ind w:firstLine="283"/>
        <w:jc w:val="both"/>
        <w:rPr>
          <w:rFonts w:ascii="Verdana" w:hAnsi="Verdana"/>
          <w:color w:val="000000"/>
          <w:sz w:val="20"/>
        </w:rPr>
      </w:pPr>
      <w:r>
        <w:rPr>
          <w:rFonts w:ascii="Verdana" w:hAnsi="Verdana"/>
          <w:color w:val="000000"/>
          <w:sz w:val="20"/>
        </w:rPr>
        <w:t>“</w:t>
      </w:r>
      <w:r w:rsidR="0096255F" w:rsidRPr="0066097C">
        <w:rPr>
          <w:rFonts w:ascii="Verdana" w:hAnsi="Verdana"/>
          <w:color w:val="000000"/>
          <w:sz w:val="20"/>
        </w:rPr>
        <w:t>The way he did when he killed Bootsie,</w:t>
      </w:r>
      <w:r>
        <w:rPr>
          <w:rFonts w:ascii="Verdana" w:hAnsi="Verdana"/>
          <w:color w:val="000000"/>
          <w:sz w:val="20"/>
        </w:rPr>
        <w:t xml:space="preserve">” </w:t>
      </w:r>
      <w:r w:rsidR="0096255F" w:rsidRPr="0066097C">
        <w:rPr>
          <w:rFonts w:ascii="Verdana" w:hAnsi="Verdana"/>
          <w:color w:val="000000"/>
          <w:sz w:val="20"/>
        </w:rPr>
        <w:t>Michael said.</w:t>
      </w:r>
    </w:p>
    <w:p w14:paraId="78CD94BA" w14:textId="565CA374" w:rsidR="0066097C" w:rsidRDefault="0066097C" w:rsidP="0066097C">
      <w:pPr>
        <w:suppressAutoHyphens/>
        <w:spacing w:after="0" w:line="240" w:lineRule="auto"/>
        <w:ind w:firstLine="283"/>
        <w:jc w:val="both"/>
        <w:rPr>
          <w:rFonts w:ascii="Verdana" w:hAnsi="Verdana"/>
          <w:color w:val="000000"/>
          <w:sz w:val="20"/>
        </w:rPr>
      </w:pPr>
      <w:r>
        <w:rPr>
          <w:rFonts w:ascii="Verdana" w:hAnsi="Verdana"/>
          <w:color w:val="000000"/>
          <w:sz w:val="20"/>
        </w:rPr>
        <w:t>“</w:t>
      </w:r>
      <w:r w:rsidR="0096255F" w:rsidRPr="0066097C">
        <w:rPr>
          <w:rFonts w:ascii="Verdana" w:hAnsi="Verdana"/>
          <w:color w:val="000000"/>
          <w:sz w:val="20"/>
        </w:rPr>
        <w:t>Yes,</w:t>
      </w:r>
      <w:r>
        <w:rPr>
          <w:rFonts w:ascii="Verdana" w:hAnsi="Verdana"/>
          <w:color w:val="000000"/>
          <w:sz w:val="20"/>
        </w:rPr>
        <w:t xml:space="preserve">” </w:t>
      </w:r>
      <w:r w:rsidR="0096255F" w:rsidRPr="0066097C">
        <w:rPr>
          <w:rFonts w:ascii="Verdana" w:hAnsi="Verdana"/>
          <w:color w:val="000000"/>
          <w:sz w:val="20"/>
        </w:rPr>
        <w:t>his mother answered.</w:t>
      </w:r>
      <w:r>
        <w:rPr>
          <w:rFonts w:ascii="Verdana" w:hAnsi="Verdana"/>
          <w:color w:val="000000"/>
          <w:sz w:val="20"/>
        </w:rPr>
        <w:t xml:space="preserve"> “</w:t>
      </w:r>
      <w:r w:rsidR="0096255F" w:rsidRPr="0066097C">
        <w:rPr>
          <w:rFonts w:ascii="Verdana" w:hAnsi="Verdana"/>
          <w:color w:val="000000"/>
          <w:sz w:val="20"/>
        </w:rPr>
        <w:t>And they thought he would come home again after a couple of hours, but he has</w:t>
      </w:r>
      <w:r>
        <w:rPr>
          <w:rFonts w:ascii="Verdana" w:hAnsi="Verdana"/>
          <w:color w:val="000000"/>
          <w:sz w:val="20"/>
        </w:rPr>
        <w:t>n’t</w:t>
      </w:r>
      <w:r w:rsidR="0096255F" w:rsidRPr="0066097C">
        <w:rPr>
          <w:rFonts w:ascii="Verdana" w:hAnsi="Verdana"/>
          <w:color w:val="000000"/>
          <w:sz w:val="20"/>
        </w:rPr>
        <w:t xml:space="preserve"> turned up yet, and they</w:t>
      </w:r>
      <w:r>
        <w:rPr>
          <w:rFonts w:ascii="Verdana" w:hAnsi="Verdana"/>
          <w:color w:val="000000"/>
          <w:sz w:val="20"/>
        </w:rPr>
        <w:t>’re</w:t>
      </w:r>
      <w:r w:rsidR="0096255F" w:rsidRPr="0066097C">
        <w:rPr>
          <w:rFonts w:ascii="Verdana" w:hAnsi="Verdana"/>
          <w:color w:val="000000"/>
          <w:sz w:val="20"/>
        </w:rPr>
        <w:t xml:space="preserve"> getting worried.</w:t>
      </w:r>
      <w:r>
        <w:rPr>
          <w:rFonts w:ascii="Verdana" w:hAnsi="Verdana"/>
          <w:color w:val="000000"/>
          <w:sz w:val="20"/>
        </w:rPr>
        <w:t>”</w:t>
      </w:r>
    </w:p>
    <w:p w14:paraId="11355030" w14:textId="45D70CC1" w:rsidR="0066097C" w:rsidRDefault="0066097C" w:rsidP="0066097C">
      <w:pPr>
        <w:suppressAutoHyphens/>
        <w:spacing w:after="0" w:line="240" w:lineRule="auto"/>
        <w:ind w:firstLine="283"/>
        <w:jc w:val="both"/>
        <w:rPr>
          <w:rFonts w:ascii="Verdana" w:hAnsi="Verdana"/>
          <w:color w:val="000000"/>
          <w:sz w:val="20"/>
        </w:rPr>
      </w:pPr>
      <w:r>
        <w:rPr>
          <w:rFonts w:ascii="Verdana" w:hAnsi="Verdana"/>
          <w:color w:val="000000"/>
          <w:sz w:val="20"/>
        </w:rPr>
        <w:t>“</w:t>
      </w:r>
      <w:r w:rsidR="0096255F" w:rsidRPr="0066097C">
        <w:rPr>
          <w:rFonts w:ascii="Verdana" w:hAnsi="Verdana"/>
          <w:color w:val="000000"/>
          <w:sz w:val="20"/>
        </w:rPr>
        <w:t>I have</w:t>
      </w:r>
      <w:r>
        <w:rPr>
          <w:rFonts w:ascii="Verdana" w:hAnsi="Verdana"/>
          <w:color w:val="000000"/>
          <w:sz w:val="20"/>
        </w:rPr>
        <w:t>n’t</w:t>
      </w:r>
      <w:r w:rsidR="0096255F" w:rsidRPr="0066097C">
        <w:rPr>
          <w:rFonts w:ascii="Verdana" w:hAnsi="Verdana"/>
          <w:color w:val="000000"/>
          <w:sz w:val="20"/>
        </w:rPr>
        <w:t xml:space="preserve"> seen him,</w:t>
      </w:r>
      <w:r>
        <w:rPr>
          <w:rFonts w:ascii="Verdana" w:hAnsi="Verdana"/>
          <w:color w:val="000000"/>
          <w:sz w:val="20"/>
        </w:rPr>
        <w:t xml:space="preserve">” </w:t>
      </w:r>
      <w:r w:rsidR="0096255F" w:rsidRPr="0066097C">
        <w:rPr>
          <w:rFonts w:ascii="Verdana" w:hAnsi="Verdana"/>
          <w:color w:val="000000"/>
          <w:sz w:val="20"/>
        </w:rPr>
        <w:t>Michael said. He turned back to his cereal, hoping that the dog was gone for good.</w:t>
      </w:r>
    </w:p>
    <w:p w14:paraId="11F7F0C1" w14:textId="7EB2DA78" w:rsidR="0066097C" w:rsidRDefault="0066097C" w:rsidP="0066097C">
      <w:pPr>
        <w:suppressAutoHyphens/>
        <w:spacing w:after="0" w:line="240" w:lineRule="auto"/>
        <w:ind w:firstLine="283"/>
        <w:jc w:val="both"/>
        <w:rPr>
          <w:rFonts w:ascii="Verdana" w:hAnsi="Verdana"/>
          <w:color w:val="000000"/>
          <w:sz w:val="20"/>
        </w:rPr>
      </w:pPr>
      <w:r>
        <w:rPr>
          <w:rFonts w:ascii="Verdana" w:hAnsi="Verdana"/>
          <w:color w:val="000000"/>
          <w:sz w:val="20"/>
        </w:rPr>
        <w:t>“</w:t>
      </w:r>
      <w:r w:rsidR="0096255F" w:rsidRPr="0066097C">
        <w:rPr>
          <w:rFonts w:ascii="Verdana" w:hAnsi="Verdana"/>
          <w:color w:val="000000"/>
          <w:sz w:val="20"/>
        </w:rPr>
        <w:t>Well, he</w:t>
      </w:r>
      <w:r>
        <w:rPr>
          <w:rFonts w:ascii="Verdana" w:hAnsi="Verdana"/>
          <w:color w:val="000000"/>
          <w:sz w:val="20"/>
        </w:rPr>
        <w:t>’ll</w:t>
      </w:r>
      <w:r w:rsidR="0096255F" w:rsidRPr="0066097C">
        <w:rPr>
          <w:rFonts w:ascii="Verdana" w:hAnsi="Verdana"/>
          <w:color w:val="000000"/>
          <w:sz w:val="20"/>
        </w:rPr>
        <w:t xml:space="preserve"> probably turn up soon,</w:t>
      </w:r>
      <w:r>
        <w:rPr>
          <w:rFonts w:ascii="Verdana" w:hAnsi="Verdana"/>
          <w:color w:val="000000"/>
          <w:sz w:val="20"/>
        </w:rPr>
        <w:t xml:space="preserve">” </w:t>
      </w:r>
      <w:r w:rsidR="0096255F" w:rsidRPr="0066097C">
        <w:rPr>
          <w:rFonts w:ascii="Verdana" w:hAnsi="Verdana"/>
          <w:color w:val="000000"/>
          <w:sz w:val="20"/>
        </w:rPr>
        <w:t>his mother said to no one in particular.</w:t>
      </w:r>
      <w:r>
        <w:rPr>
          <w:rFonts w:ascii="Verdana" w:hAnsi="Verdana"/>
          <w:color w:val="000000"/>
          <w:sz w:val="20"/>
        </w:rPr>
        <w:t xml:space="preserve"> “</w:t>
      </w:r>
      <w:r w:rsidR="0096255F" w:rsidRPr="0066097C">
        <w:rPr>
          <w:rFonts w:ascii="Verdana" w:hAnsi="Verdana"/>
          <w:color w:val="000000"/>
          <w:sz w:val="20"/>
        </w:rPr>
        <w:t>I hope he does</w:t>
      </w:r>
      <w:r>
        <w:rPr>
          <w:rFonts w:ascii="Verdana" w:hAnsi="Verdana"/>
          <w:color w:val="000000"/>
          <w:sz w:val="20"/>
        </w:rPr>
        <w:t>n’t</w:t>
      </w:r>
      <w:r w:rsidR="0096255F" w:rsidRPr="0066097C">
        <w:rPr>
          <w:rFonts w:ascii="Verdana" w:hAnsi="Verdana"/>
          <w:color w:val="000000"/>
          <w:sz w:val="20"/>
        </w:rPr>
        <w:t xml:space="preserve"> hurt any other cats.</w:t>
      </w:r>
      <w:r>
        <w:rPr>
          <w:rFonts w:ascii="Verdana" w:hAnsi="Verdana"/>
          <w:color w:val="000000"/>
          <w:sz w:val="20"/>
        </w:rPr>
        <w:t>”</w:t>
      </w:r>
    </w:p>
    <w:p w14:paraId="427113CC" w14:textId="1593B322"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That last comment made Michael feel guilty about not wanting the dog to come home. He did</w:t>
      </w:r>
      <w:r w:rsidR="0066097C">
        <w:rPr>
          <w:rFonts w:ascii="Verdana" w:hAnsi="Verdana"/>
          <w:color w:val="000000"/>
          <w:sz w:val="20"/>
        </w:rPr>
        <w:t>n’t</w:t>
      </w:r>
      <w:r w:rsidRPr="0066097C">
        <w:rPr>
          <w:rFonts w:ascii="Verdana" w:hAnsi="Verdana"/>
          <w:color w:val="000000"/>
          <w:sz w:val="20"/>
        </w:rPr>
        <w:t xml:space="preserve"> care about the stupid old dog, especially after what he did to Bootsie, but Michael did</w:t>
      </w:r>
      <w:r w:rsidR="0066097C">
        <w:rPr>
          <w:rFonts w:ascii="Verdana" w:hAnsi="Verdana"/>
          <w:color w:val="000000"/>
          <w:sz w:val="20"/>
        </w:rPr>
        <w:t>n’t</w:t>
      </w:r>
      <w:r w:rsidRPr="0066097C">
        <w:rPr>
          <w:rFonts w:ascii="Verdana" w:hAnsi="Verdana"/>
          <w:color w:val="000000"/>
          <w:sz w:val="20"/>
        </w:rPr>
        <w:t xml:space="preserve"> want any other cats to be hurt.</w:t>
      </w:r>
    </w:p>
    <w:p w14:paraId="0711549A" w14:textId="2081A28F"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He finished his breakfast and wandered outside, with no particular plans. He sort of hoped he would find Brutus somewhere, so he could stop worrying about the neighborhood cats, but he had no idea where to look. He peered up the street, and down, and did</w:t>
      </w:r>
      <w:r w:rsidR="0066097C">
        <w:rPr>
          <w:rFonts w:ascii="Verdana" w:hAnsi="Verdana"/>
          <w:color w:val="000000"/>
          <w:sz w:val="20"/>
        </w:rPr>
        <w:t>n’t</w:t>
      </w:r>
      <w:r w:rsidRPr="0066097C">
        <w:rPr>
          <w:rFonts w:ascii="Verdana" w:hAnsi="Verdana"/>
          <w:color w:val="000000"/>
          <w:sz w:val="20"/>
        </w:rPr>
        <w:t xml:space="preserve"> see any dogs.</w:t>
      </w:r>
    </w:p>
    <w:p w14:paraId="3EE7431B" w14:textId="64C096F0"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He noticed the spot on the lawn where Bootsie had died</w:t>
      </w:r>
      <w:r w:rsidR="00215E05">
        <w:rPr>
          <w:rFonts w:ascii="Verdana" w:hAnsi="Verdana"/>
          <w:color w:val="000000"/>
          <w:sz w:val="20"/>
        </w:rPr>
        <w:t xml:space="preserve"> — </w:t>
      </w:r>
      <w:r w:rsidRPr="0066097C">
        <w:rPr>
          <w:rFonts w:ascii="Verdana" w:hAnsi="Verdana"/>
          <w:color w:val="000000"/>
          <w:sz w:val="20"/>
        </w:rPr>
        <w:t>the grass was a bit torn up. His throat tightened. He turned away and walked off, not really thinking about where he was going.</w:t>
      </w:r>
    </w:p>
    <w:p w14:paraId="49062E43" w14:textId="1F8EF8FD"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The next thing he knew he was in the back yard, walking toward Bootsie</w:t>
      </w:r>
      <w:r w:rsidR="0066097C">
        <w:rPr>
          <w:rFonts w:ascii="Verdana" w:hAnsi="Verdana"/>
          <w:color w:val="000000"/>
          <w:sz w:val="20"/>
        </w:rPr>
        <w:t>’s</w:t>
      </w:r>
      <w:r w:rsidRPr="0066097C">
        <w:rPr>
          <w:rFonts w:ascii="Verdana" w:hAnsi="Verdana"/>
          <w:color w:val="000000"/>
          <w:sz w:val="20"/>
        </w:rPr>
        <w:t xml:space="preserve"> grave.</w:t>
      </w:r>
    </w:p>
    <w:p w14:paraId="0D2996CF" w14:textId="2B7C47E2"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It was easy to see where the cat had been buried; Michael</w:t>
      </w:r>
      <w:r w:rsidR="0066097C">
        <w:rPr>
          <w:rFonts w:ascii="Verdana" w:hAnsi="Verdana"/>
          <w:color w:val="000000"/>
          <w:sz w:val="20"/>
        </w:rPr>
        <w:t>’s</w:t>
      </w:r>
      <w:r w:rsidRPr="0066097C">
        <w:rPr>
          <w:rFonts w:ascii="Verdana" w:hAnsi="Verdana"/>
          <w:color w:val="000000"/>
          <w:sz w:val="20"/>
        </w:rPr>
        <w:t xml:space="preserve"> father had tried to get the grass back in place, but had</w:t>
      </w:r>
      <w:r w:rsidR="0066097C">
        <w:rPr>
          <w:rFonts w:ascii="Verdana" w:hAnsi="Verdana"/>
          <w:color w:val="000000"/>
          <w:sz w:val="20"/>
        </w:rPr>
        <w:t>n’t</w:t>
      </w:r>
      <w:r w:rsidRPr="0066097C">
        <w:rPr>
          <w:rFonts w:ascii="Verdana" w:hAnsi="Verdana"/>
          <w:color w:val="000000"/>
          <w:sz w:val="20"/>
        </w:rPr>
        <w:t xml:space="preserve"> quite managed it, and a lot of loose brown dirt had been left scattered around the site.</w:t>
      </w:r>
    </w:p>
    <w:p w14:paraId="0F8B4E35" w14:textId="77777777"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This morning, though, it seemed even messier than Michael remembered, and he went to take a closer look.</w:t>
      </w:r>
    </w:p>
    <w:p w14:paraId="6E43F3E9" w14:textId="77777777"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There was more of a hump than there should be. Michael remembered his father smoothing it all down, but now there was a big bulge in the lawn. And the sod was partly rolled back.</w:t>
      </w:r>
    </w:p>
    <w:p w14:paraId="3FF11560" w14:textId="77777777"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Something had been digging there.</w:t>
      </w:r>
    </w:p>
    <w:p w14:paraId="1ECDD4BA" w14:textId="1C465B1F"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Michael felt a hot anger boiling up inside him as he realized what must have happened. Brutus had got loose and had come over here to dig at poor Bootsie</w:t>
      </w:r>
      <w:r w:rsidR="0066097C">
        <w:rPr>
          <w:rFonts w:ascii="Verdana" w:hAnsi="Verdana"/>
          <w:color w:val="000000"/>
          <w:sz w:val="20"/>
        </w:rPr>
        <w:t>’s</w:t>
      </w:r>
      <w:r w:rsidRPr="0066097C">
        <w:rPr>
          <w:rFonts w:ascii="Verdana" w:hAnsi="Verdana"/>
          <w:color w:val="000000"/>
          <w:sz w:val="20"/>
        </w:rPr>
        <w:t xml:space="preserve"> grave! Even after Bootsie was dead, that horrible dog would</w:t>
      </w:r>
      <w:r w:rsidR="0066097C">
        <w:rPr>
          <w:rFonts w:ascii="Verdana" w:hAnsi="Verdana"/>
          <w:color w:val="000000"/>
          <w:sz w:val="20"/>
        </w:rPr>
        <w:t>n’t</w:t>
      </w:r>
      <w:r w:rsidRPr="0066097C">
        <w:rPr>
          <w:rFonts w:ascii="Verdana" w:hAnsi="Verdana"/>
          <w:color w:val="000000"/>
          <w:sz w:val="20"/>
        </w:rPr>
        <w:t xml:space="preserve"> leave him alone!</w:t>
      </w:r>
    </w:p>
    <w:p w14:paraId="596696AC" w14:textId="77777777"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Michael was furious as he ran to the grave. He pulled up the strip of sod and tried to straighten it.</w:t>
      </w:r>
    </w:p>
    <w:p w14:paraId="4FAF19AD" w14:textId="77777777"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Then he looked down, and dropped the sod.</w:t>
      </w:r>
    </w:p>
    <w:p w14:paraId="0B78EFD9" w14:textId="77777777"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He stared for a moment, then ran back inside to get his mother.</w:t>
      </w:r>
    </w:p>
    <w:p w14:paraId="3995FDD2" w14:textId="77777777"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She came to look; so did Mrs. Marston.</w:t>
      </w:r>
    </w:p>
    <w:p w14:paraId="4A373EA6" w14:textId="60C4D53D"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But it was</w:t>
      </w:r>
      <w:r w:rsidR="0066097C">
        <w:rPr>
          <w:rFonts w:ascii="Verdana" w:hAnsi="Verdana"/>
          <w:color w:val="000000"/>
          <w:sz w:val="20"/>
        </w:rPr>
        <w:t>n’t</w:t>
      </w:r>
      <w:r w:rsidRPr="0066097C">
        <w:rPr>
          <w:rFonts w:ascii="Verdana" w:hAnsi="Verdana"/>
          <w:color w:val="000000"/>
          <w:sz w:val="20"/>
        </w:rPr>
        <w:t xml:space="preserve"> until Michael</w:t>
      </w:r>
      <w:r w:rsidR="0066097C">
        <w:rPr>
          <w:rFonts w:ascii="Verdana" w:hAnsi="Verdana"/>
          <w:color w:val="000000"/>
          <w:sz w:val="20"/>
        </w:rPr>
        <w:t>’s</w:t>
      </w:r>
      <w:r w:rsidRPr="0066097C">
        <w:rPr>
          <w:rFonts w:ascii="Verdana" w:hAnsi="Verdana"/>
          <w:color w:val="000000"/>
          <w:sz w:val="20"/>
        </w:rPr>
        <w:t xml:space="preserve"> father got home that night that anyone touched the grave again.</w:t>
      </w:r>
    </w:p>
    <w:p w14:paraId="3EA9583F" w14:textId="706CE7EC" w:rsid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Michael</w:t>
      </w:r>
      <w:r w:rsidR="0066097C">
        <w:rPr>
          <w:rFonts w:ascii="Verdana" w:hAnsi="Verdana"/>
          <w:color w:val="000000"/>
          <w:sz w:val="20"/>
        </w:rPr>
        <w:t>’s</w:t>
      </w:r>
      <w:r w:rsidRPr="0066097C">
        <w:rPr>
          <w:rFonts w:ascii="Verdana" w:hAnsi="Verdana"/>
          <w:color w:val="000000"/>
          <w:sz w:val="20"/>
        </w:rPr>
        <w:t xml:space="preserve"> mother had explained what happened, how Michael had found Brutus dead under the strip of sod.</w:t>
      </w:r>
    </w:p>
    <w:p w14:paraId="6365C7A5" w14:textId="416868C7" w:rsidR="0096255F" w:rsidRPr="0066097C" w:rsidRDefault="0066097C" w:rsidP="0066097C">
      <w:pPr>
        <w:suppressAutoHyphens/>
        <w:spacing w:after="0" w:line="240" w:lineRule="auto"/>
        <w:ind w:firstLine="283"/>
        <w:jc w:val="both"/>
        <w:rPr>
          <w:rFonts w:ascii="Verdana" w:hAnsi="Verdana"/>
          <w:color w:val="000000"/>
          <w:sz w:val="20"/>
        </w:rPr>
      </w:pPr>
      <w:r>
        <w:rPr>
          <w:rFonts w:ascii="Verdana" w:hAnsi="Verdana"/>
          <w:color w:val="000000"/>
          <w:sz w:val="20"/>
        </w:rPr>
        <w:t>“</w:t>
      </w:r>
      <w:r w:rsidR="0096255F" w:rsidRPr="0066097C">
        <w:rPr>
          <w:rFonts w:ascii="Verdana" w:hAnsi="Verdana"/>
          <w:color w:val="000000"/>
          <w:sz w:val="20"/>
        </w:rPr>
        <w:t>He must have been digging there, and the hole fell in on him,</w:t>
      </w:r>
      <w:r>
        <w:rPr>
          <w:rFonts w:ascii="Verdana" w:hAnsi="Verdana"/>
          <w:color w:val="000000"/>
          <w:sz w:val="20"/>
        </w:rPr>
        <w:t xml:space="preserve">” </w:t>
      </w:r>
      <w:r w:rsidR="0096255F" w:rsidRPr="0066097C">
        <w:rPr>
          <w:rFonts w:ascii="Verdana" w:hAnsi="Verdana"/>
          <w:color w:val="000000"/>
          <w:sz w:val="20"/>
        </w:rPr>
        <w:t>she said, not really sounding as if she believed it.</w:t>
      </w:r>
    </w:p>
    <w:p w14:paraId="52A8E4C6" w14:textId="0D05BF87"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Michael</w:t>
      </w:r>
      <w:r w:rsidR="0066097C">
        <w:rPr>
          <w:rFonts w:ascii="Verdana" w:hAnsi="Verdana"/>
          <w:color w:val="000000"/>
          <w:sz w:val="20"/>
        </w:rPr>
        <w:t>’s</w:t>
      </w:r>
      <w:r w:rsidRPr="0066097C">
        <w:rPr>
          <w:rFonts w:ascii="Verdana" w:hAnsi="Verdana"/>
          <w:color w:val="000000"/>
          <w:sz w:val="20"/>
        </w:rPr>
        <w:t xml:space="preserve"> father looked puzzled.</w:t>
      </w:r>
      <w:r w:rsidR="0066097C">
        <w:rPr>
          <w:rFonts w:ascii="Verdana" w:hAnsi="Verdana"/>
          <w:color w:val="000000"/>
          <w:sz w:val="20"/>
        </w:rPr>
        <w:t xml:space="preserve"> “</w:t>
      </w:r>
      <w:r w:rsidRPr="0066097C">
        <w:rPr>
          <w:rFonts w:ascii="Verdana" w:hAnsi="Verdana"/>
          <w:color w:val="000000"/>
          <w:sz w:val="20"/>
        </w:rPr>
        <w:t>I do</w:t>
      </w:r>
      <w:r w:rsidR="0066097C">
        <w:rPr>
          <w:rFonts w:ascii="Verdana" w:hAnsi="Verdana"/>
          <w:color w:val="000000"/>
          <w:sz w:val="20"/>
        </w:rPr>
        <w:t>n’t</w:t>
      </w:r>
      <w:r w:rsidRPr="0066097C">
        <w:rPr>
          <w:rFonts w:ascii="Verdana" w:hAnsi="Verdana"/>
          <w:color w:val="000000"/>
          <w:sz w:val="20"/>
        </w:rPr>
        <w:t xml:space="preserve"> see how that could kill him,</w:t>
      </w:r>
      <w:r w:rsidR="0066097C">
        <w:rPr>
          <w:rFonts w:ascii="Verdana" w:hAnsi="Verdana"/>
          <w:color w:val="000000"/>
          <w:sz w:val="20"/>
        </w:rPr>
        <w:t xml:space="preserve">” </w:t>
      </w:r>
      <w:r w:rsidRPr="0066097C">
        <w:rPr>
          <w:rFonts w:ascii="Verdana" w:hAnsi="Verdana"/>
          <w:color w:val="000000"/>
          <w:sz w:val="20"/>
        </w:rPr>
        <w:t>he said.</w:t>
      </w:r>
    </w:p>
    <w:p w14:paraId="345D65FC" w14:textId="77777777"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But he got the shovel, and everyone went out into the backyard to see.</w:t>
      </w:r>
    </w:p>
    <w:p w14:paraId="7E1E3728" w14:textId="51BCD452"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Michael</w:t>
      </w:r>
      <w:r w:rsidR="0066097C">
        <w:rPr>
          <w:rFonts w:ascii="Verdana" w:hAnsi="Verdana"/>
          <w:color w:val="000000"/>
          <w:sz w:val="20"/>
        </w:rPr>
        <w:t>’s</w:t>
      </w:r>
      <w:r w:rsidRPr="0066097C">
        <w:rPr>
          <w:rFonts w:ascii="Verdana" w:hAnsi="Verdana"/>
          <w:color w:val="000000"/>
          <w:sz w:val="20"/>
        </w:rPr>
        <w:t xml:space="preserve"> father lifted away the sod, then used the shovel to dig away the dirt on either side and uncover Brutu</w:t>
      </w:r>
      <w:r w:rsidR="0066097C">
        <w:rPr>
          <w:rFonts w:ascii="Verdana" w:hAnsi="Verdana"/>
          <w:color w:val="000000"/>
          <w:sz w:val="20"/>
        </w:rPr>
        <w:t xml:space="preserve">s’ </w:t>
      </w:r>
      <w:r w:rsidRPr="0066097C">
        <w:rPr>
          <w:rFonts w:ascii="Verdana" w:hAnsi="Verdana"/>
          <w:color w:val="000000"/>
          <w:sz w:val="20"/>
        </w:rPr>
        <w:t>body. Then he reached down to pick up the dead dog.</w:t>
      </w:r>
    </w:p>
    <w:p w14:paraId="5DC92743" w14:textId="1923BFBE" w:rsid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He heaved, but the body did</w:t>
      </w:r>
      <w:r w:rsidR="0066097C">
        <w:rPr>
          <w:rFonts w:ascii="Verdana" w:hAnsi="Verdana"/>
          <w:color w:val="000000"/>
          <w:sz w:val="20"/>
        </w:rPr>
        <w:t>n’t</w:t>
      </w:r>
      <w:r w:rsidRPr="0066097C">
        <w:rPr>
          <w:rFonts w:ascii="Verdana" w:hAnsi="Verdana"/>
          <w:color w:val="000000"/>
          <w:sz w:val="20"/>
        </w:rPr>
        <w:t xml:space="preserve"> come, and Michael</w:t>
      </w:r>
      <w:r w:rsidR="0066097C">
        <w:rPr>
          <w:rFonts w:ascii="Verdana" w:hAnsi="Verdana"/>
          <w:color w:val="000000"/>
          <w:sz w:val="20"/>
        </w:rPr>
        <w:t>’s</w:t>
      </w:r>
      <w:r w:rsidRPr="0066097C">
        <w:rPr>
          <w:rFonts w:ascii="Verdana" w:hAnsi="Verdana"/>
          <w:color w:val="000000"/>
          <w:sz w:val="20"/>
        </w:rPr>
        <w:t xml:space="preserve"> father blinked in surprise.</w:t>
      </w:r>
      <w:r w:rsidR="0066097C">
        <w:rPr>
          <w:rFonts w:ascii="Verdana" w:hAnsi="Verdana"/>
          <w:color w:val="000000"/>
          <w:sz w:val="20"/>
        </w:rPr>
        <w:t xml:space="preserve"> “</w:t>
      </w:r>
      <w:r w:rsidRPr="0066097C">
        <w:rPr>
          <w:rFonts w:ascii="Verdana" w:hAnsi="Verdana"/>
          <w:color w:val="000000"/>
          <w:sz w:val="20"/>
        </w:rPr>
        <w:t>Something</w:t>
      </w:r>
      <w:r w:rsidR="0066097C">
        <w:rPr>
          <w:rFonts w:ascii="Verdana" w:hAnsi="Verdana"/>
          <w:color w:val="000000"/>
          <w:sz w:val="20"/>
        </w:rPr>
        <w:t>’s</w:t>
      </w:r>
      <w:r w:rsidRPr="0066097C">
        <w:rPr>
          <w:rFonts w:ascii="Verdana" w:hAnsi="Verdana"/>
          <w:color w:val="000000"/>
          <w:sz w:val="20"/>
        </w:rPr>
        <w:t xml:space="preserve"> holding him,</w:t>
      </w:r>
      <w:r w:rsidR="0066097C">
        <w:rPr>
          <w:rFonts w:ascii="Verdana" w:hAnsi="Verdana"/>
          <w:color w:val="000000"/>
          <w:sz w:val="20"/>
        </w:rPr>
        <w:t xml:space="preserve">” </w:t>
      </w:r>
      <w:r w:rsidRPr="0066097C">
        <w:rPr>
          <w:rFonts w:ascii="Verdana" w:hAnsi="Verdana"/>
          <w:color w:val="000000"/>
          <w:sz w:val="20"/>
        </w:rPr>
        <w:t>he said.</w:t>
      </w:r>
      <w:r w:rsidR="0066097C">
        <w:rPr>
          <w:rFonts w:ascii="Verdana" w:hAnsi="Verdana"/>
          <w:color w:val="000000"/>
          <w:sz w:val="20"/>
        </w:rPr>
        <w:t xml:space="preserve"> “</w:t>
      </w:r>
      <w:r w:rsidRPr="0066097C">
        <w:rPr>
          <w:rFonts w:ascii="Verdana" w:hAnsi="Verdana"/>
          <w:color w:val="000000"/>
          <w:sz w:val="20"/>
        </w:rPr>
        <w:t>He must have got trapped somehow, and smothered.</w:t>
      </w:r>
      <w:r w:rsidR="0066097C">
        <w:rPr>
          <w:rFonts w:ascii="Verdana" w:hAnsi="Verdana"/>
          <w:color w:val="000000"/>
          <w:sz w:val="20"/>
        </w:rPr>
        <w:t>”</w:t>
      </w:r>
    </w:p>
    <w:p w14:paraId="1D17F580" w14:textId="744411D8"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lastRenderedPageBreak/>
        <w:t>He let go of the dog and cleared away more earth. Michael heard cardboard tearing</w:t>
      </w:r>
      <w:r w:rsidR="00215E05">
        <w:rPr>
          <w:rFonts w:ascii="Verdana" w:hAnsi="Verdana"/>
          <w:color w:val="000000"/>
          <w:sz w:val="20"/>
        </w:rPr>
        <w:t xml:space="preserve"> — </w:t>
      </w:r>
      <w:r w:rsidRPr="0066097C">
        <w:rPr>
          <w:rFonts w:ascii="Verdana" w:hAnsi="Verdana"/>
          <w:color w:val="000000"/>
          <w:sz w:val="20"/>
        </w:rPr>
        <w:t>the dog must have gotten down as far as the box Bootsie was buried in. He shuddered at the thought.</w:t>
      </w:r>
    </w:p>
    <w:p w14:paraId="3B31FCAD" w14:textId="58BF270E" w:rsidR="0096255F"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Michael</w:t>
      </w:r>
      <w:r w:rsidR="0066097C">
        <w:rPr>
          <w:rFonts w:ascii="Verdana" w:hAnsi="Verdana"/>
          <w:color w:val="000000"/>
          <w:sz w:val="20"/>
        </w:rPr>
        <w:t>’s</w:t>
      </w:r>
      <w:r w:rsidRPr="0066097C">
        <w:rPr>
          <w:rFonts w:ascii="Verdana" w:hAnsi="Verdana"/>
          <w:color w:val="000000"/>
          <w:sz w:val="20"/>
        </w:rPr>
        <w:t xml:space="preserve"> father picked the dog up again, but something was dangling from its neck. Then his father lifted the dog higher, and everyone could see what had caught and held Brutus, what had killed him. Michael</w:t>
      </w:r>
      <w:r w:rsidR="0066097C">
        <w:rPr>
          <w:rFonts w:ascii="Verdana" w:hAnsi="Verdana"/>
          <w:color w:val="000000"/>
          <w:sz w:val="20"/>
        </w:rPr>
        <w:t>’s</w:t>
      </w:r>
      <w:r w:rsidRPr="0066097C">
        <w:rPr>
          <w:rFonts w:ascii="Verdana" w:hAnsi="Verdana"/>
          <w:color w:val="000000"/>
          <w:sz w:val="20"/>
        </w:rPr>
        <w:t xml:space="preserve"> eyes widened with shock.</w:t>
      </w:r>
    </w:p>
    <w:p w14:paraId="5C4B1751" w14:textId="19EA9890" w:rsidR="0066097C" w:rsidRPr="0066097C" w:rsidRDefault="0096255F" w:rsidP="0066097C">
      <w:pPr>
        <w:suppressAutoHyphens/>
        <w:spacing w:after="0" w:line="240" w:lineRule="auto"/>
        <w:ind w:firstLine="283"/>
        <w:jc w:val="both"/>
        <w:rPr>
          <w:rFonts w:ascii="Verdana" w:hAnsi="Verdana"/>
          <w:color w:val="000000"/>
          <w:sz w:val="20"/>
        </w:rPr>
      </w:pPr>
      <w:r w:rsidRPr="0066097C">
        <w:rPr>
          <w:rFonts w:ascii="Verdana" w:hAnsi="Verdana"/>
          <w:color w:val="000000"/>
          <w:sz w:val="20"/>
        </w:rPr>
        <w:t>Bootsie</w:t>
      </w:r>
      <w:r w:rsidR="0066097C">
        <w:rPr>
          <w:rFonts w:ascii="Verdana" w:hAnsi="Verdana"/>
          <w:color w:val="000000"/>
          <w:sz w:val="20"/>
        </w:rPr>
        <w:t>’s</w:t>
      </w:r>
      <w:r w:rsidRPr="0066097C">
        <w:rPr>
          <w:rFonts w:ascii="Verdana" w:hAnsi="Verdana"/>
          <w:color w:val="000000"/>
          <w:sz w:val="20"/>
        </w:rPr>
        <w:t xml:space="preserve"> dead body hung from the dog</w:t>
      </w:r>
      <w:r w:rsidR="0066097C">
        <w:rPr>
          <w:rFonts w:ascii="Verdana" w:hAnsi="Verdana"/>
          <w:color w:val="000000"/>
          <w:sz w:val="20"/>
        </w:rPr>
        <w:t>’s</w:t>
      </w:r>
      <w:r w:rsidRPr="0066097C">
        <w:rPr>
          <w:rFonts w:ascii="Verdana" w:hAnsi="Verdana"/>
          <w:color w:val="000000"/>
          <w:sz w:val="20"/>
        </w:rPr>
        <w:t xml:space="preserve"> throat. The cat</w:t>
      </w:r>
      <w:r w:rsidR="0066097C">
        <w:rPr>
          <w:rFonts w:ascii="Verdana" w:hAnsi="Verdana"/>
          <w:color w:val="000000"/>
          <w:sz w:val="20"/>
        </w:rPr>
        <w:t>’s</w:t>
      </w:r>
      <w:r w:rsidRPr="0066097C">
        <w:rPr>
          <w:rFonts w:ascii="Verdana" w:hAnsi="Verdana"/>
          <w:color w:val="000000"/>
          <w:sz w:val="20"/>
        </w:rPr>
        <w:t xml:space="preserve"> teeth were locked in Brutu</w:t>
      </w:r>
      <w:r w:rsidR="0066097C">
        <w:rPr>
          <w:rFonts w:ascii="Verdana" w:hAnsi="Verdana"/>
          <w:color w:val="000000"/>
          <w:sz w:val="20"/>
        </w:rPr>
        <w:t xml:space="preserve">s’ </w:t>
      </w:r>
      <w:r w:rsidRPr="0066097C">
        <w:rPr>
          <w:rFonts w:ascii="Verdana" w:hAnsi="Verdana"/>
          <w:color w:val="000000"/>
          <w:sz w:val="20"/>
        </w:rPr>
        <w:t>neck, and the dog</w:t>
      </w:r>
      <w:r w:rsidR="0066097C">
        <w:rPr>
          <w:rFonts w:ascii="Verdana" w:hAnsi="Verdana"/>
          <w:color w:val="000000"/>
          <w:sz w:val="20"/>
        </w:rPr>
        <w:t>’s</w:t>
      </w:r>
      <w:r w:rsidRPr="0066097C">
        <w:rPr>
          <w:rFonts w:ascii="Verdana" w:hAnsi="Verdana"/>
          <w:color w:val="000000"/>
          <w:sz w:val="20"/>
        </w:rPr>
        <w:t xml:space="preserve"> blood was smeared on Bootsie</w:t>
      </w:r>
      <w:r w:rsidR="0066097C">
        <w:rPr>
          <w:rFonts w:ascii="Verdana" w:hAnsi="Verdana"/>
          <w:color w:val="000000"/>
          <w:sz w:val="20"/>
        </w:rPr>
        <w:t>’s</w:t>
      </w:r>
      <w:r w:rsidRPr="0066097C">
        <w:rPr>
          <w:rFonts w:ascii="Verdana" w:hAnsi="Verdana"/>
          <w:color w:val="000000"/>
          <w:sz w:val="20"/>
        </w:rPr>
        <w:t xml:space="preserve"> fur.</w:t>
      </w:r>
    </w:p>
    <w:p w14:paraId="550C842C" w14:textId="47CA6D52" w:rsidR="0066097C" w:rsidRPr="0066097C" w:rsidRDefault="0066097C" w:rsidP="0066097C">
      <w:pPr>
        <w:suppressAutoHyphens/>
        <w:spacing w:after="0" w:line="240" w:lineRule="auto"/>
        <w:ind w:firstLine="283"/>
        <w:jc w:val="both"/>
        <w:rPr>
          <w:rFonts w:ascii="Verdana" w:hAnsi="Verdana"/>
          <w:color w:val="000000"/>
          <w:sz w:val="20"/>
        </w:rPr>
      </w:pPr>
    </w:p>
    <w:p w14:paraId="34FF4894" w14:textId="77777777" w:rsidR="0013134F" w:rsidRPr="00197838" w:rsidRDefault="0096255F" w:rsidP="0066097C">
      <w:pPr>
        <w:suppressAutoHyphens/>
        <w:spacing w:after="0" w:line="240" w:lineRule="auto"/>
        <w:ind w:firstLine="283"/>
        <w:jc w:val="both"/>
        <w:rPr>
          <w:rFonts w:ascii="Verdana" w:hAnsi="Verdana"/>
          <w:i/>
          <w:iCs/>
          <w:color w:val="000000"/>
          <w:sz w:val="20"/>
        </w:rPr>
      </w:pPr>
      <w:r w:rsidRPr="00197838">
        <w:rPr>
          <w:rFonts w:ascii="Verdana" w:hAnsi="Verdana"/>
          <w:i/>
          <w:iCs/>
          <w:color w:val="000000"/>
          <w:sz w:val="20"/>
        </w:rPr>
        <w:t>end</w:t>
      </w:r>
    </w:p>
    <w:sectPr w:rsidR="0013134F" w:rsidRPr="00197838" w:rsidSect="0066097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5F5E1" w14:textId="77777777" w:rsidR="00CC3A0C" w:rsidRDefault="00CC3A0C" w:rsidP="0066097C">
      <w:pPr>
        <w:spacing w:after="0" w:line="240" w:lineRule="auto"/>
      </w:pPr>
      <w:r>
        <w:separator/>
      </w:r>
    </w:p>
  </w:endnote>
  <w:endnote w:type="continuationSeparator" w:id="0">
    <w:p w14:paraId="6ADB0638" w14:textId="77777777" w:rsidR="00CC3A0C" w:rsidRDefault="00CC3A0C" w:rsidP="00660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DFAD0" w14:textId="77777777" w:rsidR="0066097C" w:rsidRDefault="0066097C" w:rsidP="009F1B9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75497EE" w14:textId="77777777" w:rsidR="0066097C" w:rsidRDefault="0066097C" w:rsidP="0066097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50B3E" w14:textId="03BBECA2" w:rsidR="0066097C" w:rsidRPr="00197838" w:rsidRDefault="0066097C" w:rsidP="0066097C">
    <w:pPr>
      <w:pStyle w:val="Footer"/>
      <w:ind w:right="360"/>
      <w:rPr>
        <w:rFonts w:ascii="Arial" w:hAnsi="Arial" w:cs="Arial"/>
        <w:color w:val="999999"/>
        <w:sz w:val="20"/>
        <w:lang w:val="ru-RU"/>
      </w:rPr>
    </w:pPr>
    <w:r w:rsidRPr="00197838">
      <w:rPr>
        <w:rStyle w:val="PageNumber"/>
        <w:rFonts w:ascii="Arial" w:hAnsi="Arial" w:cs="Arial"/>
        <w:color w:val="999999"/>
        <w:sz w:val="20"/>
        <w:lang w:val="ru-RU"/>
      </w:rPr>
      <w:t xml:space="preserve">Библиотека «Артефакт» — </w:t>
    </w:r>
    <w:r w:rsidRPr="0066097C">
      <w:rPr>
        <w:rStyle w:val="PageNumber"/>
        <w:rFonts w:ascii="Arial" w:hAnsi="Arial" w:cs="Arial"/>
        <w:color w:val="999999"/>
        <w:sz w:val="20"/>
      </w:rPr>
      <w:t>http</w:t>
    </w:r>
    <w:r w:rsidRPr="00197838">
      <w:rPr>
        <w:rStyle w:val="PageNumber"/>
        <w:rFonts w:ascii="Arial" w:hAnsi="Arial" w:cs="Arial"/>
        <w:color w:val="999999"/>
        <w:sz w:val="20"/>
        <w:lang w:val="ru-RU"/>
      </w:rPr>
      <w:t>://</w:t>
    </w:r>
    <w:r w:rsidRPr="0066097C">
      <w:rPr>
        <w:rStyle w:val="PageNumber"/>
        <w:rFonts w:ascii="Arial" w:hAnsi="Arial" w:cs="Arial"/>
        <w:color w:val="999999"/>
        <w:sz w:val="20"/>
      </w:rPr>
      <w:t>artefact</w:t>
    </w:r>
    <w:r w:rsidRPr="00197838">
      <w:rPr>
        <w:rStyle w:val="PageNumber"/>
        <w:rFonts w:ascii="Arial" w:hAnsi="Arial" w:cs="Arial"/>
        <w:color w:val="999999"/>
        <w:sz w:val="20"/>
        <w:lang w:val="ru-RU"/>
      </w:rPr>
      <w:t>.</w:t>
    </w:r>
    <w:r w:rsidRPr="0066097C">
      <w:rPr>
        <w:rStyle w:val="PageNumber"/>
        <w:rFonts w:ascii="Arial" w:hAnsi="Arial" w:cs="Arial"/>
        <w:color w:val="999999"/>
        <w:sz w:val="20"/>
      </w:rPr>
      <w:t>lib</w:t>
    </w:r>
    <w:r w:rsidRPr="00197838">
      <w:rPr>
        <w:rStyle w:val="PageNumber"/>
        <w:rFonts w:ascii="Arial" w:hAnsi="Arial" w:cs="Arial"/>
        <w:color w:val="999999"/>
        <w:sz w:val="20"/>
        <w:lang w:val="ru-RU"/>
      </w:rPr>
      <w:t>.</w:t>
    </w:r>
    <w:r w:rsidRPr="0066097C">
      <w:rPr>
        <w:rStyle w:val="PageNumber"/>
        <w:rFonts w:ascii="Arial" w:hAnsi="Arial" w:cs="Arial"/>
        <w:color w:val="999999"/>
        <w:sz w:val="20"/>
      </w:rPr>
      <w:t>ru</w:t>
    </w:r>
    <w:r w:rsidRPr="0019783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2EF42" w14:textId="77777777" w:rsidR="0066097C" w:rsidRDefault="006609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0351D" w14:textId="77777777" w:rsidR="00CC3A0C" w:rsidRDefault="00CC3A0C" w:rsidP="0066097C">
      <w:pPr>
        <w:spacing w:after="0" w:line="240" w:lineRule="auto"/>
      </w:pPr>
      <w:r>
        <w:separator/>
      </w:r>
    </w:p>
  </w:footnote>
  <w:footnote w:type="continuationSeparator" w:id="0">
    <w:p w14:paraId="62C27CFC" w14:textId="77777777" w:rsidR="00CC3A0C" w:rsidRDefault="00CC3A0C" w:rsidP="006609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45AEB" w14:textId="77777777" w:rsidR="0066097C" w:rsidRDefault="006609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DAB7C" w14:textId="03583A1D" w:rsidR="0066097C" w:rsidRPr="00197838" w:rsidRDefault="0066097C" w:rsidP="0066097C">
    <w:pPr>
      <w:pStyle w:val="Header"/>
      <w:rPr>
        <w:rFonts w:ascii="Arial" w:hAnsi="Arial" w:cs="Arial"/>
        <w:color w:val="999999"/>
        <w:sz w:val="20"/>
        <w:lang w:val="ru-RU"/>
      </w:rPr>
    </w:pPr>
    <w:r w:rsidRPr="00197838">
      <w:rPr>
        <w:rFonts w:ascii="Arial" w:hAnsi="Arial" w:cs="Arial"/>
        <w:color w:val="999999"/>
        <w:sz w:val="20"/>
        <w:lang w:val="ru-RU"/>
      </w:rPr>
      <w:t xml:space="preserve">Библиотека «Артефакт» — </w:t>
    </w:r>
    <w:r w:rsidRPr="0066097C">
      <w:rPr>
        <w:rFonts w:ascii="Arial" w:hAnsi="Arial" w:cs="Arial"/>
        <w:color w:val="999999"/>
        <w:sz w:val="20"/>
      </w:rPr>
      <w:t>http</w:t>
    </w:r>
    <w:r w:rsidRPr="00197838">
      <w:rPr>
        <w:rFonts w:ascii="Arial" w:hAnsi="Arial" w:cs="Arial"/>
        <w:color w:val="999999"/>
        <w:sz w:val="20"/>
        <w:lang w:val="ru-RU"/>
      </w:rPr>
      <w:t>://</w:t>
    </w:r>
    <w:r w:rsidRPr="0066097C">
      <w:rPr>
        <w:rFonts w:ascii="Arial" w:hAnsi="Arial" w:cs="Arial"/>
        <w:color w:val="999999"/>
        <w:sz w:val="20"/>
      </w:rPr>
      <w:t>artefact</w:t>
    </w:r>
    <w:r w:rsidRPr="00197838">
      <w:rPr>
        <w:rFonts w:ascii="Arial" w:hAnsi="Arial" w:cs="Arial"/>
        <w:color w:val="999999"/>
        <w:sz w:val="20"/>
        <w:lang w:val="ru-RU"/>
      </w:rPr>
      <w:t>.</w:t>
    </w:r>
    <w:r w:rsidRPr="0066097C">
      <w:rPr>
        <w:rFonts w:ascii="Arial" w:hAnsi="Arial" w:cs="Arial"/>
        <w:color w:val="999999"/>
        <w:sz w:val="20"/>
      </w:rPr>
      <w:t>lib</w:t>
    </w:r>
    <w:r w:rsidRPr="00197838">
      <w:rPr>
        <w:rFonts w:ascii="Arial" w:hAnsi="Arial" w:cs="Arial"/>
        <w:color w:val="999999"/>
        <w:sz w:val="20"/>
        <w:lang w:val="ru-RU"/>
      </w:rPr>
      <w:t>.</w:t>
    </w:r>
    <w:r w:rsidRPr="0066097C">
      <w:rPr>
        <w:rFonts w:ascii="Arial" w:hAnsi="Arial" w:cs="Arial"/>
        <w:color w:val="999999"/>
        <w:sz w:val="20"/>
      </w:rPr>
      <w:t>ru</w:t>
    </w:r>
    <w:r w:rsidRPr="00197838">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A3E86" w14:textId="77777777" w:rsidR="0066097C" w:rsidRDefault="006609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3134F"/>
    <w:rsid w:val="0015074B"/>
    <w:rsid w:val="001653D4"/>
    <w:rsid w:val="00197838"/>
    <w:rsid w:val="00215E05"/>
    <w:rsid w:val="0029639D"/>
    <w:rsid w:val="00326F90"/>
    <w:rsid w:val="00571192"/>
    <w:rsid w:val="0066097C"/>
    <w:rsid w:val="0096255F"/>
    <w:rsid w:val="00AA1D8D"/>
    <w:rsid w:val="00B47730"/>
    <w:rsid w:val="00CB0664"/>
    <w:rsid w:val="00CC3A0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F0AE50"/>
  <w14:defaultImageDpi w14:val="330"/>
  <w15:docId w15:val="{22C51DBF-ED2E-43BF-9F50-D4AF3CD5F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96255F"/>
    <w:pPr>
      <w:spacing w:after="0" w:line="288" w:lineRule="atLeast"/>
      <w:jc w:val="center"/>
    </w:pPr>
    <w:rPr>
      <w:rFonts w:ascii="Times" w:eastAsia="Times" w:hAnsi="Times" w:cs="Times"/>
      <w:i/>
      <w:iCs/>
      <w:color w:val="000000"/>
      <w:sz w:val="30"/>
      <w:szCs w:val="30"/>
      <w:lang w:val="en" w:eastAsia="en"/>
    </w:rPr>
  </w:style>
  <w:style w:type="paragraph" w:customStyle="1" w:styleId="Para10">
    <w:name w:val="Para 10"/>
    <w:basedOn w:val="Normal"/>
    <w:qFormat/>
    <w:rsid w:val="0096255F"/>
    <w:pPr>
      <w:spacing w:after="0" w:line="288" w:lineRule="atLeast"/>
      <w:jc w:val="center"/>
    </w:pPr>
    <w:rPr>
      <w:rFonts w:ascii="Times New Roman" w:eastAsia="Times New Roman" w:hAnsi="Times New Roman" w:cs="Times New Roman"/>
      <w:color w:val="000000"/>
      <w:sz w:val="23"/>
      <w:szCs w:val="23"/>
      <w:lang w:val="en" w:eastAsia="en"/>
    </w:rPr>
  </w:style>
  <w:style w:type="paragraph" w:customStyle="1" w:styleId="Para12">
    <w:name w:val="Para 12"/>
    <w:basedOn w:val="Normal"/>
    <w:qFormat/>
    <w:rsid w:val="0096255F"/>
    <w:pPr>
      <w:spacing w:after="0" w:line="288" w:lineRule="atLeast"/>
      <w:jc w:val="both"/>
    </w:pPr>
    <w:rPr>
      <w:rFonts w:ascii="Times New Roman" w:eastAsia="Times New Roman" w:hAnsi="Times New Roman" w:cs="Times New Roman"/>
      <w:color w:val="000000"/>
      <w:sz w:val="23"/>
      <w:szCs w:val="23"/>
      <w:lang w:val="en" w:eastAsia="en"/>
    </w:rPr>
  </w:style>
  <w:style w:type="paragraph" w:customStyle="1" w:styleId="Para21">
    <w:name w:val="Para 21"/>
    <w:basedOn w:val="Normal"/>
    <w:qFormat/>
    <w:rsid w:val="0096255F"/>
    <w:pPr>
      <w:spacing w:after="0" w:line="288" w:lineRule="atLeast"/>
      <w:ind w:firstLine="360"/>
      <w:jc w:val="center"/>
    </w:pPr>
    <w:rPr>
      <w:rFonts w:ascii="Times New Roman" w:eastAsia="Times New Roman" w:hAnsi="Times New Roman" w:cs="Times New Roman"/>
      <w:color w:val="000000"/>
      <w:sz w:val="18"/>
      <w:szCs w:val="18"/>
      <w:lang w:val="en" w:eastAsia="en"/>
    </w:rPr>
  </w:style>
  <w:style w:type="paragraph" w:customStyle="1" w:styleId="Para30">
    <w:name w:val="Para 30"/>
    <w:basedOn w:val="Normal"/>
    <w:qFormat/>
    <w:rsid w:val="0096255F"/>
    <w:pPr>
      <w:spacing w:after="0" w:line="288" w:lineRule="atLeast"/>
      <w:ind w:firstLine="360"/>
      <w:jc w:val="both"/>
    </w:pPr>
    <w:rPr>
      <w:rFonts w:ascii="Times New Roman" w:eastAsia="Times New Roman" w:hAnsi="Times New Roman" w:cs="Times New Roman"/>
      <w:color w:val="000000"/>
      <w:sz w:val="18"/>
      <w:szCs w:val="18"/>
      <w:lang w:val="en" w:eastAsia="en"/>
    </w:rPr>
  </w:style>
  <w:style w:type="paragraph" w:customStyle="1" w:styleId="Para34">
    <w:name w:val="Para 34"/>
    <w:basedOn w:val="Normal"/>
    <w:qFormat/>
    <w:rsid w:val="0096255F"/>
    <w:pPr>
      <w:spacing w:after="0" w:line="288" w:lineRule="atLeast"/>
      <w:jc w:val="center"/>
    </w:pPr>
    <w:rPr>
      <w:rFonts w:ascii="Times New Roman" w:eastAsia="Times New Roman" w:hAnsi="Times New Roman" w:cs="Times New Roman"/>
      <w:color w:val="000000"/>
      <w:sz w:val="18"/>
      <w:szCs w:val="18"/>
      <w:lang w:val="en" w:eastAsia="en"/>
    </w:rPr>
  </w:style>
  <w:style w:type="character" w:customStyle="1" w:styleId="00Text">
    <w:name w:val="00 Text"/>
    <w:rsid w:val="0096255F"/>
    <w:rPr>
      <w:i/>
      <w:iCs/>
    </w:rPr>
  </w:style>
  <w:style w:type="character" w:customStyle="1" w:styleId="01Text">
    <w:name w:val="01 Text"/>
    <w:rsid w:val="0096255F"/>
    <w:rPr>
      <w:sz w:val="18"/>
      <w:szCs w:val="18"/>
    </w:rPr>
  </w:style>
  <w:style w:type="paragraph" w:customStyle="1" w:styleId="Para18">
    <w:name w:val="Para 18"/>
    <w:basedOn w:val="Normal"/>
    <w:qFormat/>
    <w:rsid w:val="00571192"/>
    <w:pPr>
      <w:spacing w:after="0" w:line="288" w:lineRule="atLeast"/>
      <w:ind w:firstLine="360"/>
      <w:jc w:val="center"/>
    </w:pPr>
    <w:rPr>
      <w:rFonts w:ascii="Times" w:eastAsia="Times" w:hAnsi="Times" w:cs="Times"/>
      <w:i/>
      <w:iCs/>
      <w:color w:val="000000"/>
      <w:sz w:val="30"/>
      <w:szCs w:val="30"/>
      <w:lang w:val="en" w:eastAsia="en"/>
    </w:rPr>
  </w:style>
  <w:style w:type="character" w:styleId="PageNumber">
    <w:name w:val="page number"/>
    <w:basedOn w:val="DefaultParagraphFont"/>
    <w:uiPriority w:val="99"/>
    <w:semiHidden/>
    <w:unhideWhenUsed/>
    <w:rsid w:val="006609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0525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1164</Words>
  <Characters>6641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7790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Cat Came Back</dc:title>
  <dc:subject/>
  <dc:creator>Lawrence Watt-Evans</dc:creator>
  <cp:keywords/>
  <dc:description/>
  <cp:lastModifiedBy>Andrey Piskunov</cp:lastModifiedBy>
  <cp:revision>9</cp:revision>
  <dcterms:created xsi:type="dcterms:W3CDTF">2013-12-23T23:15:00Z</dcterms:created>
  <dcterms:modified xsi:type="dcterms:W3CDTF">2026-01-05T02:49:00Z</dcterms:modified>
  <cp:category/>
</cp:coreProperties>
</file>